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السيرة الذاتية</w:t>
      </w:r>
    </w:p>
    <w:p>
      <w:pPr>
        <w:pStyle w:val="Heading2"/>
      </w:pPr>
      <w:r>
        <w:t>المعلومات الشخصية</w:t>
      </w:r>
    </w:p>
    <w:p>
      <w:r>
        <w:t>الاسم: أحمد خالد محمود</w:t>
        <w:br/>
        <w:t>تاريخ الميلاد: 01/09/1999</w:t>
        <w:br/>
        <w:t>العنوان: الرايس، المملكة العربية السعودية</w:t>
        <w:br/>
        <w:t>رقم الهاتف: 0554326708</w:t>
        <w:br/>
        <w:t>البريد الإلكتروني: ak3494550@gmail.com</w:t>
        <w:br/>
        <w:t>المسمى الوظيفي المطلوب: كاشير واستقبال فندق</w:t>
      </w:r>
    </w:p>
    <w:p>
      <w:pPr>
        <w:pStyle w:val="Heading2"/>
      </w:pPr>
      <w:r>
        <w:t>الملخص الشخصي</w:t>
      </w:r>
    </w:p>
    <w:p>
      <w:r>
        <w:t>شخص قادر على العمل تحت الضغط، يتمتع بروح المسؤولية والالتزام، وأسعى لتقديم أفضل خدمة للعملاء في بيئة عمل احترافية.</w:t>
      </w:r>
    </w:p>
    <w:p>
      <w:pPr>
        <w:pStyle w:val="Heading2"/>
      </w:pPr>
      <w:r>
        <w:t>المؤهلات التعليمية</w:t>
      </w:r>
    </w:p>
    <w:p>
      <w:r>
        <w:t>بكالوريوس نظم ومعلومات – سنة التخرج: 2020</w:t>
      </w:r>
    </w:p>
    <w:p>
      <w:pPr>
        <w:pStyle w:val="Heading2"/>
      </w:pPr>
      <w:r>
        <w:t>المهارات</w:t>
      </w:r>
    </w:p>
    <w:p>
      <w:r>
        <w:t>- إجادة استخدام الحاسب الآلي</w:t>
        <w:br/>
        <w:t>- مهارات تواصل جيدة</w:t>
        <w:br/>
        <w:t>- القدرة على العمل الجماعي</w:t>
      </w:r>
    </w:p>
    <w:p>
      <w:pPr>
        <w:pStyle w:val="Heading2"/>
      </w:pPr>
      <w:r>
        <w:t>الدورات التدريبية</w:t>
      </w:r>
    </w:p>
    <w:p>
      <w:r>
        <w:t>دورة تدريبية في الحاسب الآلي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