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Ziyad Muaddi Shaiban</w:t>
      </w:r>
    </w:p>
    <w:p>
      <w:r>
        <w:t>Phone: 0507704241</w:t>
      </w:r>
    </w:p>
    <w:p>
      <w:r>
        <w:t>Email: pps22558@gmail.com</w:t>
      </w:r>
    </w:p>
    <w:p>
      <w:r>
        <w:t>Location: Wadi Al Dawasir, Saudi Arabia</w:t>
      </w:r>
    </w:p>
    <w:p>
      <w:r>
        <w:br/>
      </w:r>
    </w:p>
    <w:p>
      <w:pPr>
        <w:pStyle w:val="Heading2"/>
      </w:pPr>
      <w:r>
        <w:t>Career Objective</w:t>
      </w:r>
    </w:p>
    <w:p>
      <w:r>
        <w:t>Seeking a position as an Automotive Technician where I can apply my skills in vehicle diagnostics and maintenance, and contribute to the success of a reputable organization.</w:t>
      </w:r>
    </w:p>
    <w:p>
      <w:pPr>
        <w:pStyle w:val="Heading2"/>
      </w:pPr>
      <w:r>
        <w:t>Education</w:t>
      </w:r>
    </w:p>
    <w:p>
      <w:r>
        <w:rPr>
          <w:b/>
        </w:rPr>
        <w:t>Diploma in Engines and Vehicles Technology</w:t>
        <w:br/>
      </w:r>
      <w:r>
        <w:t>Wadi Al Dawasir Technical College – TVTC</w:t>
        <w:br/>
      </w:r>
      <w:r>
        <w:t>Expected Graduation: 2025</w:t>
      </w:r>
    </w:p>
    <w:p>
      <w:pPr>
        <w:pStyle w:val="Heading2"/>
      </w:pPr>
      <w:r>
        <w:t>Cooperative Training</w:t>
      </w:r>
    </w:p>
    <w:p>
      <w:r>
        <w:rPr>
          <w:b/>
        </w:rPr>
        <w:t>Al Nader &amp; Al Rasheed Company – Maintenance Department</w:t>
        <w:br/>
      </w:r>
      <w:r>
        <w:t>Currently training in the maintenance department, involved in vehicle diagnostics and repair operations.</w:t>
      </w:r>
    </w:p>
    <w:p>
      <w:pPr>
        <w:pStyle w:val="Heading2"/>
      </w:pPr>
      <w:r>
        <w:t>Skills</w:t>
      </w:r>
    </w:p>
    <w:p>
      <w:pPr>
        <w:pStyle w:val="ListBullet"/>
      </w:pPr>
      <w:r>
        <w:t>• Vehicle inspection and diagnostics</w:t>
      </w:r>
    </w:p>
    <w:p>
      <w:pPr>
        <w:pStyle w:val="ListBullet"/>
      </w:pPr>
      <w:r>
        <w:t>• Use of diagnostic tools and systems</w:t>
      </w:r>
    </w:p>
    <w:p>
      <w:pPr>
        <w:pStyle w:val="ListBullet"/>
      </w:pPr>
      <w:r>
        <w:t>• Computer literacy and fast learner</w:t>
      </w:r>
    </w:p>
    <w:p>
      <w:pPr>
        <w:pStyle w:val="ListBullet"/>
      </w:pPr>
      <w:r>
        <w:t>• Effective communication and teamwork</w:t>
      </w:r>
    </w:p>
    <w:p>
      <w:pPr>
        <w:pStyle w:val="Heading2"/>
      </w:pPr>
      <w:r>
        <w:t>Languages</w:t>
      </w:r>
    </w:p>
    <w:p>
      <w:r>
        <w:t>• Arabic: Native</w:t>
      </w:r>
    </w:p>
    <w:p>
      <w:r>
        <w:t>• English: Basic to intermediate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Arial" w:hAnsi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