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Resume Name"/>
        <w:tag w:val="Resume Name"/>
        <w:id w:val="2142538285"/>
        <w:placeholder>
          <w:docPart w:val="78B5AEC243914AA89D029E866F635B2B"/>
        </w:placeholder>
        <w:docPartList>
          <w:docPartGallery w:val="Quick Parts"/>
          <w:docPartCategory w:val=" Resume Name"/>
        </w:docPartList>
      </w:sdtPr>
      <w:sdtEndPr/>
      <w:sdtContent>
        <w:p w:rsidR="00787AA6" w:rsidRDefault="00787AA6">
          <w:pPr>
            <w:pStyle w:val="NoSpacing"/>
          </w:pPr>
        </w:p>
        <w:tbl>
          <w:tblPr>
            <w:tblW w:w="5254" w:type="pct"/>
            <w:jc w:val="center"/>
            <w:tblBorders>
              <w:top w:val="single" w:sz="6" w:space="0" w:color="9FB8CD" w:themeColor="accent2"/>
              <w:left w:val="single" w:sz="6" w:space="0" w:color="9FB8CD" w:themeColor="accent2"/>
              <w:bottom w:val="single" w:sz="6" w:space="0" w:color="9FB8CD" w:themeColor="accent2"/>
              <w:right w:val="single" w:sz="6" w:space="0" w:color="9FB8CD" w:themeColor="accent2"/>
              <w:insideH w:val="single" w:sz="6" w:space="0" w:color="9FB8CD" w:themeColor="accent2"/>
              <w:insideV w:val="single" w:sz="6" w:space="0" w:color="9FB8CD" w:themeColor="accent2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4"/>
            <w:gridCol w:w="11198"/>
          </w:tblGrid>
          <w:tr w:rsidR="00787AA6" w:rsidTr="00AE7798">
            <w:trPr>
              <w:jc w:val="center"/>
            </w:trPr>
            <w:tc>
              <w:tcPr>
                <w:tcW w:w="134" w:type="dxa"/>
                <w:shd w:val="clear" w:color="auto" w:fill="9FB8CD" w:themeFill="accent2"/>
              </w:tcPr>
              <w:p w:rsidR="00787AA6" w:rsidRDefault="00787AA6">
                <w:pPr>
                  <w:spacing w:after="0" w:line="240" w:lineRule="auto"/>
                </w:pPr>
              </w:p>
            </w:tc>
            <w:tc>
              <w:tcPr>
                <w:tcW w:w="11198" w:type="dxa"/>
                <w:tcMar>
                  <w:top w:w="360" w:type="dxa"/>
                  <w:left w:w="360" w:type="dxa"/>
                  <w:bottom w:w="360" w:type="dxa"/>
                  <w:right w:w="360" w:type="dxa"/>
                </w:tcMar>
              </w:tcPr>
              <w:p w:rsidR="00787AA6" w:rsidRPr="00AE7798" w:rsidRDefault="005811F7" w:rsidP="008A662B">
                <w:pPr>
                  <w:pStyle w:val="PersonalName"/>
                  <w:jc w:val="center"/>
                  <w:rPr>
                    <w:b/>
                  </w:rPr>
                </w:pPr>
                <w:sdt>
                  <w:sdtPr>
                    <w:rPr>
                      <w:b/>
                    </w:rPr>
                    <w:id w:val="10979384"/>
                    <w:placeholder>
                      <w:docPart w:val="430665923A3E4323B2A04BF6189870B5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EndPr/>
                  <w:sdtContent>
                    <w:r w:rsidR="005D4907" w:rsidRPr="005D4907">
                      <w:rPr>
                        <w:b/>
                      </w:rPr>
                      <w:t>SHIBIL RAHMAN C P</w:t>
                    </w:r>
                  </w:sdtContent>
                </w:sdt>
              </w:p>
              <w:p w:rsidR="007505D3" w:rsidRPr="007505D3" w:rsidRDefault="005D4907" w:rsidP="008A662B">
                <w:pPr>
                  <w:pStyle w:val="AddressText"/>
                  <w:spacing w:before="0" w:line="360" w:lineRule="auto"/>
                  <w:jc w:val="center"/>
                  <w:rPr>
                    <w:b/>
                  </w:rPr>
                </w:pPr>
                <w:r w:rsidRPr="005D4907">
                  <w:rPr>
                    <w:b/>
                    <w:bCs/>
                  </w:rPr>
                  <w:t>Automobile Mechanic</w:t>
                </w:r>
              </w:p>
              <w:p w:rsidR="00787AA6" w:rsidRDefault="004E4324" w:rsidP="008A662B">
                <w:pPr>
                  <w:pStyle w:val="AddressText"/>
                  <w:jc w:val="center"/>
                </w:pPr>
                <w:proofErr w:type="spellStart"/>
                <w:r>
                  <w:t>Cholayil</w:t>
                </w:r>
                <w:proofErr w:type="spellEnd"/>
                <w:r>
                  <w:t xml:space="preserve"> </w:t>
                </w:r>
                <w:proofErr w:type="spellStart"/>
                <w:r>
                  <w:t>Par</w:t>
                </w:r>
                <w:r w:rsidR="007505D3">
                  <w:t>ambil</w:t>
                </w:r>
                <w:proofErr w:type="spellEnd"/>
                <w:r w:rsidR="007505D3">
                  <w:t xml:space="preserve"> (H)</w:t>
                </w:r>
                <w:r w:rsidR="00AE7798">
                  <w:t xml:space="preserve"> </w:t>
                </w:r>
                <w:r w:rsidR="005D4907">
                  <w:t>,</w:t>
                </w:r>
                <w:proofErr w:type="spellStart"/>
                <w:r>
                  <w:t>Randathani</w:t>
                </w:r>
                <w:proofErr w:type="spellEnd"/>
                <w:r>
                  <w:t xml:space="preserve"> P.O</w:t>
                </w:r>
                <w:r w:rsidR="00AE7798">
                  <w:t xml:space="preserve"> </w:t>
                </w:r>
                <w:r>
                  <w:t>, Malappuram</w:t>
                </w:r>
                <w:r w:rsidR="00AE7798">
                  <w:t xml:space="preserve"> </w:t>
                </w:r>
                <w:r>
                  <w:t>, PIN: 676510</w:t>
                </w:r>
              </w:p>
              <w:p w:rsidR="00787AA6" w:rsidRPr="007505D3" w:rsidRDefault="00297075" w:rsidP="008A662B">
                <w:pPr>
                  <w:pStyle w:val="AddressText"/>
                  <w:spacing w:before="0" w:line="240" w:lineRule="auto"/>
                  <w:jc w:val="center"/>
                  <w:rPr>
                    <w:b/>
                  </w:rPr>
                </w:pPr>
                <w:r w:rsidRPr="007505D3">
                  <w:rPr>
                    <w:b/>
                  </w:rPr>
                  <w:t>Phone</w:t>
                </w:r>
                <w:r w:rsidR="005D4907">
                  <w:rPr>
                    <w:b/>
                  </w:rPr>
                  <w:t xml:space="preserve"> </w:t>
                </w:r>
                <w:r w:rsidRPr="007505D3">
                  <w:rPr>
                    <w:b/>
                  </w:rPr>
                  <w:t xml:space="preserve">: </w:t>
                </w:r>
                <w:r w:rsidR="005D4907" w:rsidRPr="005D4907">
                  <w:rPr>
                    <w:b/>
                  </w:rPr>
                  <w:t>+966 556702821</w:t>
                </w:r>
                <w:r w:rsidR="005D4907">
                  <w:rPr>
                    <w:b/>
                  </w:rPr>
                  <w:t xml:space="preserve"> </w:t>
                </w:r>
                <w:r w:rsidR="007505D3" w:rsidRPr="007505D3">
                  <w:rPr>
                    <w:b/>
                  </w:rPr>
                  <w:t xml:space="preserve">| </w:t>
                </w:r>
                <w:r w:rsidRPr="007505D3">
                  <w:rPr>
                    <w:b/>
                  </w:rPr>
                  <w:t>E-mail</w:t>
                </w:r>
                <w:r w:rsidR="005D4907">
                  <w:rPr>
                    <w:b/>
                  </w:rPr>
                  <w:t xml:space="preserve"> </w:t>
                </w:r>
                <w:r w:rsidRPr="007505D3">
                  <w:rPr>
                    <w:b/>
                  </w:rPr>
                  <w:t xml:space="preserve">: </w:t>
                </w:r>
                <w:hyperlink r:id="rId9" w:history="1">
                  <w:r w:rsidR="005D4907" w:rsidRPr="005D4907">
                    <w:rPr>
                      <w:rStyle w:val="Hyperlink"/>
                      <w:b/>
                    </w:rPr>
                    <w:t>shibilmon077@gmail.com</w:t>
                  </w:r>
                </w:hyperlink>
              </w:p>
            </w:tc>
          </w:tr>
        </w:tbl>
        <w:p w:rsidR="00787AA6" w:rsidRDefault="005811F7">
          <w:pPr>
            <w:pStyle w:val="NoSpacing"/>
          </w:pPr>
        </w:p>
      </w:sdtContent>
    </w:sdt>
    <w:p w:rsidR="00787AA6" w:rsidRDefault="00787AA6">
      <w:pPr>
        <w:pStyle w:val="NoSpacing"/>
      </w:pPr>
    </w:p>
    <w:tbl>
      <w:tblPr>
        <w:tblW w:w="5254" w:type="pct"/>
        <w:jc w:val="center"/>
        <w:tblBorders>
          <w:top w:val="single" w:sz="6" w:space="0" w:color="AAB0C7" w:themeColor="accent1" w:themeTint="99"/>
          <w:left w:val="single" w:sz="6" w:space="0" w:color="AAB0C7" w:themeColor="accent1" w:themeTint="99"/>
          <w:bottom w:val="single" w:sz="6" w:space="0" w:color="AAB0C7" w:themeColor="accent1" w:themeTint="99"/>
          <w:right w:val="single" w:sz="6" w:space="0" w:color="AAB0C7" w:themeColor="accent1" w:themeTint="99"/>
          <w:insideH w:val="single" w:sz="6" w:space="0" w:color="AAB0C7" w:themeColor="accent1" w:themeTint="99"/>
          <w:insideV w:val="single" w:sz="6" w:space="0" w:color="AAB0C7" w:themeColor="accent1" w:themeTint="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"/>
        <w:gridCol w:w="11198"/>
      </w:tblGrid>
      <w:tr w:rsidR="00787AA6" w:rsidTr="00AE7798">
        <w:trPr>
          <w:trHeight w:val="1230"/>
          <w:jc w:val="center"/>
        </w:trPr>
        <w:tc>
          <w:tcPr>
            <w:tcW w:w="134" w:type="dxa"/>
            <w:shd w:val="clear" w:color="auto" w:fill="AAB0C7" w:themeFill="accent1" w:themeFillTint="99"/>
          </w:tcPr>
          <w:p w:rsidR="00787AA6" w:rsidRDefault="00787AA6">
            <w:pPr>
              <w:spacing w:after="0" w:line="240" w:lineRule="auto"/>
            </w:pPr>
          </w:p>
        </w:tc>
        <w:tc>
          <w:tcPr>
            <w:tcW w:w="11198" w:type="dxa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5D4907" w:rsidRPr="005D4907" w:rsidRDefault="005D4907" w:rsidP="005D4907">
            <w:pPr>
              <w:pStyle w:val="Section"/>
              <w:rPr>
                <w:bCs/>
                <w:lang w:val="en-IN"/>
              </w:rPr>
            </w:pPr>
            <w:r w:rsidRPr="005D4907">
              <w:rPr>
                <w:bCs/>
                <w:lang w:val="en-IN"/>
              </w:rPr>
              <w:t>Professional Summary</w:t>
            </w:r>
          </w:p>
          <w:p w:rsidR="00177460" w:rsidRDefault="00AE7798" w:rsidP="004E4324">
            <w:pPr>
              <w:pStyle w:val="SubsectionText"/>
              <w:jc w:val="both"/>
            </w:pPr>
            <w:r>
              <w:t xml:space="preserve">      </w:t>
            </w:r>
            <w:r w:rsidR="005D4907" w:rsidRPr="005D4907">
              <w:t>Detail-oriented and certified automobile mechanic with 4+ years of experience in maintaining commercial and passenger vehicles. Adept at computer diagnostics, repairs, and customer interactions. Proactive and results-driven with a track record of maintaining high standards in vehicle performance and safety.</w:t>
            </w:r>
          </w:p>
          <w:p w:rsidR="00177460" w:rsidRPr="005D4907" w:rsidRDefault="00177460" w:rsidP="00177460">
            <w:pPr>
              <w:pStyle w:val="Section"/>
              <w:rPr>
                <w:b w:val="0"/>
              </w:rPr>
            </w:pPr>
            <w:r>
              <w:t>Skills</w:t>
            </w:r>
          </w:p>
          <w:p w:rsidR="005D4907" w:rsidRPr="005D4907" w:rsidRDefault="005D4907" w:rsidP="005D4907">
            <w:pPr>
              <w:pStyle w:val="ListBullet"/>
              <w:ind w:left="720"/>
              <w:rPr>
                <w:lang w:val="en-IN"/>
              </w:rPr>
            </w:pPr>
            <w:r w:rsidRPr="005D4907">
              <w:rPr>
                <w:lang w:val="en-IN"/>
              </w:rPr>
              <w:t>Vehicle Maintenance and Repair</w:t>
            </w:r>
          </w:p>
          <w:p w:rsidR="005D4907" w:rsidRPr="005D4907" w:rsidRDefault="005D4907" w:rsidP="005D4907">
            <w:pPr>
              <w:pStyle w:val="ListBullet"/>
              <w:ind w:left="720"/>
              <w:rPr>
                <w:lang w:val="en-IN"/>
              </w:rPr>
            </w:pPr>
            <w:r w:rsidRPr="005D4907">
              <w:rPr>
                <w:lang w:val="en-IN"/>
              </w:rPr>
              <w:t>Computerized Diagnostic Systems</w:t>
            </w:r>
          </w:p>
          <w:p w:rsidR="005D4907" w:rsidRPr="005D4907" w:rsidRDefault="005D4907" w:rsidP="005D4907">
            <w:pPr>
              <w:pStyle w:val="ListBullet"/>
              <w:ind w:left="720"/>
              <w:rPr>
                <w:lang w:val="en-IN"/>
              </w:rPr>
            </w:pPr>
            <w:r w:rsidRPr="005D4907">
              <w:rPr>
                <w:lang w:val="en-IN"/>
              </w:rPr>
              <w:t>Commercial and Passenger Vehicle Expertise</w:t>
            </w:r>
          </w:p>
          <w:p w:rsidR="005D4907" w:rsidRPr="005D4907" w:rsidRDefault="005D4907" w:rsidP="005D4907">
            <w:pPr>
              <w:pStyle w:val="ListBullet"/>
              <w:ind w:left="720"/>
              <w:rPr>
                <w:lang w:val="en-IN"/>
              </w:rPr>
            </w:pPr>
            <w:r w:rsidRPr="005D4907">
              <w:rPr>
                <w:lang w:val="en-IN"/>
              </w:rPr>
              <w:t>Teamwork and Communication</w:t>
            </w:r>
          </w:p>
          <w:p w:rsidR="005D4907" w:rsidRPr="005D4907" w:rsidRDefault="005D4907" w:rsidP="005D4907">
            <w:pPr>
              <w:pStyle w:val="ListBullet"/>
              <w:ind w:left="720"/>
              <w:rPr>
                <w:lang w:val="en-IN"/>
              </w:rPr>
            </w:pPr>
            <w:r w:rsidRPr="005D4907">
              <w:rPr>
                <w:lang w:val="en-IN"/>
              </w:rPr>
              <w:t xml:space="preserve">Time Management </w:t>
            </w:r>
          </w:p>
          <w:p w:rsidR="005D4907" w:rsidRPr="005D4907" w:rsidRDefault="005D4907" w:rsidP="005D4907">
            <w:pPr>
              <w:pStyle w:val="ListBullet"/>
              <w:ind w:left="720"/>
              <w:rPr>
                <w:lang w:val="en-IN"/>
              </w:rPr>
            </w:pPr>
            <w:r w:rsidRPr="005D4907">
              <w:rPr>
                <w:lang w:val="en-IN"/>
              </w:rPr>
              <w:t>Client Handling and Problem Resolution</w:t>
            </w:r>
          </w:p>
          <w:p w:rsidR="00177460" w:rsidRPr="00177460" w:rsidRDefault="00297075" w:rsidP="00177460">
            <w:pPr>
              <w:pStyle w:val="Section"/>
            </w:pPr>
            <w:r>
              <w:t>Education</w:t>
            </w:r>
          </w:p>
          <w:p w:rsidR="00787AA6" w:rsidRDefault="005D4907" w:rsidP="00AE7798">
            <w:pPr>
              <w:pStyle w:val="Subsection"/>
              <w:spacing w:after="0"/>
              <w:ind w:left="360"/>
              <w:rPr>
                <w:b w:val="0"/>
              </w:rPr>
            </w:pPr>
            <w:r w:rsidRPr="005D4907">
              <w:rPr>
                <w:bCs/>
              </w:rPr>
              <w:t>NCVT Diesel Mechanic Certification</w:t>
            </w:r>
            <w:r>
              <w:rPr>
                <w:bCs/>
              </w:rPr>
              <w:t xml:space="preserve"> </w:t>
            </w:r>
            <w:r w:rsidR="00297075">
              <w:rPr>
                <w:b w:val="0"/>
              </w:rPr>
              <w:t xml:space="preserve"> </w:t>
            </w:r>
            <w:r w:rsidR="004E4324">
              <w:rPr>
                <w:b w:val="0"/>
              </w:rPr>
              <w:t xml:space="preserve">       </w:t>
            </w:r>
            <w:r>
              <w:rPr>
                <w:b w:val="0"/>
              </w:rPr>
              <w:t xml:space="preserve">                               </w:t>
            </w:r>
            <w:r w:rsidR="004E4324">
              <w:rPr>
                <w:b w:val="0"/>
              </w:rPr>
              <w:t xml:space="preserve">  </w:t>
            </w:r>
            <w:r w:rsidR="00297075">
              <w:rPr>
                <w:b w:val="0"/>
              </w:rPr>
              <w:t>(</w:t>
            </w:r>
            <w:r w:rsidR="00177460">
              <w:rPr>
                <w:b w:val="0"/>
              </w:rPr>
              <w:t xml:space="preserve"> </w:t>
            </w:r>
            <w:r>
              <w:t>20218-2019</w:t>
            </w:r>
            <w:r w:rsidR="00177460">
              <w:t xml:space="preserve"> </w:t>
            </w:r>
            <w:r w:rsidR="00297075">
              <w:rPr>
                <w:b w:val="0"/>
              </w:rPr>
              <w:t>)</w:t>
            </w:r>
          </w:p>
          <w:p w:rsidR="00787AA6" w:rsidRDefault="005D4907" w:rsidP="005D4907">
            <w:pPr>
              <w:pStyle w:val="ListBullet"/>
              <w:numPr>
                <w:ilvl w:val="0"/>
                <w:numId w:val="1"/>
              </w:numPr>
              <w:spacing w:after="0" w:line="240" w:lineRule="auto"/>
              <w:ind w:left="720"/>
            </w:pPr>
            <w:proofErr w:type="spellStart"/>
            <w:r w:rsidRPr="005D4907">
              <w:t>Ameena</w:t>
            </w:r>
            <w:proofErr w:type="spellEnd"/>
            <w:r w:rsidRPr="005D4907">
              <w:t xml:space="preserve"> Private ITI, </w:t>
            </w:r>
            <w:proofErr w:type="spellStart"/>
            <w:r w:rsidRPr="005D4907">
              <w:t>Kadampuzha</w:t>
            </w:r>
            <w:proofErr w:type="spellEnd"/>
            <w:r>
              <w:t xml:space="preserve"> </w:t>
            </w:r>
            <w:r w:rsidR="004E4324">
              <w:t>, Malappuram</w:t>
            </w:r>
          </w:p>
          <w:p w:rsidR="005D4907" w:rsidRDefault="005D4907" w:rsidP="005D4907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720"/>
            </w:pPr>
          </w:p>
          <w:p w:rsidR="004E4324" w:rsidRDefault="004E4324" w:rsidP="00AE7798">
            <w:pPr>
              <w:pStyle w:val="Subsection"/>
              <w:spacing w:after="0"/>
              <w:ind w:left="360"/>
              <w:rPr>
                <w:b w:val="0"/>
              </w:rPr>
            </w:pPr>
            <w:r>
              <w:t xml:space="preserve">Secondary School Leaving Certificate (SSLC)                            </w:t>
            </w:r>
            <w:r>
              <w:rPr>
                <w:b w:val="0"/>
              </w:rPr>
              <w:t>(</w:t>
            </w:r>
            <w:r w:rsidR="00177460">
              <w:rPr>
                <w:b w:val="0"/>
              </w:rPr>
              <w:t xml:space="preserve"> </w:t>
            </w:r>
            <w:r w:rsidR="005D4907">
              <w:t>2015-2016</w:t>
            </w:r>
            <w:r w:rsidR="00177460">
              <w:t xml:space="preserve"> </w:t>
            </w:r>
            <w:r>
              <w:rPr>
                <w:b w:val="0"/>
              </w:rPr>
              <w:t>)</w:t>
            </w:r>
          </w:p>
          <w:p w:rsidR="005D4907" w:rsidRPr="00B108A9" w:rsidRDefault="004E4324" w:rsidP="00177460">
            <w:pPr>
              <w:pStyle w:val="ListBullet"/>
              <w:numPr>
                <w:ilvl w:val="0"/>
                <w:numId w:val="1"/>
              </w:numPr>
              <w:spacing w:after="0" w:line="240" w:lineRule="auto"/>
              <w:ind w:left="720"/>
            </w:pPr>
            <w:r>
              <w:t>M</w:t>
            </w:r>
            <w:r w:rsidRPr="004E4324">
              <w:t xml:space="preserve">SM Higher Secondary School, </w:t>
            </w:r>
            <w:proofErr w:type="spellStart"/>
            <w:r w:rsidRPr="004E4324">
              <w:t>Kallingalparamba</w:t>
            </w:r>
            <w:proofErr w:type="spellEnd"/>
            <w:r w:rsidRPr="004E4324">
              <w:t>, Malappuram</w:t>
            </w:r>
          </w:p>
          <w:p w:rsidR="00177460" w:rsidRPr="00177460" w:rsidRDefault="00177460" w:rsidP="00B108A9">
            <w:pPr>
              <w:pStyle w:val="Section"/>
              <w:spacing w:before="240" w:after="0"/>
            </w:pPr>
            <w:r>
              <w:t>Experience</w:t>
            </w:r>
          </w:p>
          <w:p w:rsidR="00787AA6" w:rsidRPr="005D4907" w:rsidRDefault="00AE7798" w:rsidP="00AE7798">
            <w:pPr>
              <w:pStyle w:val="Subsection"/>
              <w:spacing w:after="0"/>
              <w:rPr>
                <w:rStyle w:val="SubsectionDateChar"/>
                <w:sz w:val="22"/>
                <w:szCs w:val="22"/>
              </w:rPr>
            </w:pPr>
            <w:r>
              <w:t xml:space="preserve">    </w:t>
            </w:r>
            <w:r w:rsidR="005D4907" w:rsidRPr="005D4907">
              <w:rPr>
                <w:bCs/>
                <w:sz w:val="22"/>
                <w:szCs w:val="22"/>
              </w:rPr>
              <w:t>Automobile Mechanic</w:t>
            </w:r>
            <w:r w:rsidR="006275DE" w:rsidRPr="005D4907">
              <w:rPr>
                <w:sz w:val="22"/>
                <w:szCs w:val="22"/>
              </w:rPr>
              <w:t xml:space="preserve">     </w:t>
            </w:r>
            <w:r w:rsidR="00297075" w:rsidRPr="005D4907">
              <w:rPr>
                <w:rStyle w:val="SubsectionDateChar"/>
                <w:sz w:val="22"/>
                <w:szCs w:val="22"/>
              </w:rPr>
              <w:t xml:space="preserve"> </w:t>
            </w:r>
            <w:r w:rsidR="006275DE" w:rsidRPr="005D4907">
              <w:rPr>
                <w:rStyle w:val="SubsectionDateChar"/>
                <w:sz w:val="22"/>
                <w:szCs w:val="22"/>
              </w:rPr>
              <w:t xml:space="preserve">                     </w:t>
            </w:r>
            <w:r w:rsidR="00177460" w:rsidRPr="005D4907">
              <w:rPr>
                <w:rStyle w:val="SubsectionDateChar"/>
                <w:sz w:val="22"/>
                <w:szCs w:val="22"/>
              </w:rPr>
              <w:t xml:space="preserve">            </w:t>
            </w:r>
            <w:r w:rsidR="005D4907" w:rsidRPr="005D4907">
              <w:rPr>
                <w:rStyle w:val="SubsectionDateChar"/>
                <w:sz w:val="22"/>
                <w:szCs w:val="22"/>
              </w:rPr>
              <w:t xml:space="preserve">                                 </w:t>
            </w:r>
            <w:r w:rsidR="005D4907">
              <w:rPr>
                <w:rStyle w:val="SubsectionDateChar"/>
                <w:sz w:val="22"/>
                <w:szCs w:val="22"/>
              </w:rPr>
              <w:t xml:space="preserve">     </w:t>
            </w:r>
            <w:r w:rsidR="00297075" w:rsidRPr="005D4907">
              <w:rPr>
                <w:rStyle w:val="SubsectionDateChar"/>
                <w:szCs w:val="18"/>
              </w:rPr>
              <w:t>(</w:t>
            </w:r>
            <w:r w:rsidR="00177460" w:rsidRPr="005D4907">
              <w:rPr>
                <w:rStyle w:val="SubsectionDateChar"/>
                <w:szCs w:val="18"/>
              </w:rPr>
              <w:t xml:space="preserve"> </w:t>
            </w:r>
            <w:r w:rsidR="005D4907" w:rsidRPr="005D4907">
              <w:rPr>
                <w:rStyle w:val="SubsectionDateChar"/>
                <w:b/>
                <w:szCs w:val="18"/>
              </w:rPr>
              <w:t>2022</w:t>
            </w:r>
            <w:r w:rsidR="00297075" w:rsidRPr="005D4907">
              <w:rPr>
                <w:rStyle w:val="SubsectionDateChar"/>
                <w:b/>
                <w:szCs w:val="18"/>
              </w:rPr>
              <w:t xml:space="preserve"> </w:t>
            </w:r>
            <w:r w:rsidR="00297075" w:rsidRPr="005D4907">
              <w:rPr>
                <w:rStyle w:val="SubsectionDateChar"/>
                <w:szCs w:val="18"/>
              </w:rPr>
              <w:t>–</w:t>
            </w:r>
            <w:r w:rsidR="005D4907" w:rsidRPr="005D4907">
              <w:rPr>
                <w:rStyle w:val="SubsectionDateChar"/>
                <w:szCs w:val="18"/>
              </w:rPr>
              <w:t xml:space="preserve"> </w:t>
            </w:r>
            <w:r w:rsidR="005D4907" w:rsidRPr="005D4907">
              <w:rPr>
                <w:i/>
                <w:iCs/>
                <w:szCs w:val="18"/>
              </w:rPr>
              <w:t>Present</w:t>
            </w:r>
            <w:r w:rsidR="005D4907" w:rsidRPr="005D4907">
              <w:rPr>
                <w:rStyle w:val="SubsectionDateChar"/>
                <w:b/>
                <w:sz w:val="22"/>
                <w:szCs w:val="22"/>
              </w:rPr>
              <w:t xml:space="preserve"> </w:t>
            </w:r>
            <w:r w:rsidR="00297075" w:rsidRPr="005D4907">
              <w:rPr>
                <w:rStyle w:val="SubsectionDateChar"/>
                <w:sz w:val="22"/>
                <w:szCs w:val="22"/>
              </w:rPr>
              <w:t>)</w:t>
            </w:r>
          </w:p>
          <w:p w:rsidR="00787AA6" w:rsidRDefault="005811F7" w:rsidP="00AE7798">
            <w:pPr>
              <w:pStyle w:val="Subsection"/>
              <w:spacing w:after="0"/>
            </w:pPr>
            <w:sdt>
              <w:sdtPr>
                <w:rPr>
                  <w:rStyle w:val="SubsectionDateChar"/>
                </w:rPr>
                <w:id w:val="326177524"/>
                <w:placeholder>
                  <w:docPart w:val="BFE90A5B92AD468D92EF446AAAF61045"/>
                </w:placeholder>
              </w:sdtPr>
              <w:sdtEndPr>
                <w:rPr>
                  <w:rStyle w:val="SubsectionDateChar"/>
                </w:rPr>
              </w:sdtEndPr>
              <w:sdtContent>
                <w:r w:rsidR="00AE7798">
                  <w:rPr>
                    <w:rStyle w:val="SubsectionDateChar"/>
                  </w:rPr>
                  <w:t xml:space="preserve">    </w:t>
                </w:r>
                <w:r w:rsidR="005D4907">
                  <w:rPr>
                    <w:rStyle w:val="SubsectionDateChar"/>
                  </w:rPr>
                  <w:t xml:space="preserve">   </w:t>
                </w:r>
                <w:r w:rsidR="005D4907" w:rsidRPr="005D4907">
                  <w:rPr>
                    <w:bCs/>
                  </w:rPr>
                  <w:t>Professional Fingers Establishment for Car Maintenance</w:t>
                </w:r>
                <w:r w:rsidR="005D4907" w:rsidRPr="005D4907">
                  <w:t> – Saudi Arabia</w:t>
                </w:r>
              </w:sdtContent>
            </w:sdt>
          </w:p>
          <w:p w:rsidR="005D4907" w:rsidRPr="005D4907" w:rsidRDefault="005D4907" w:rsidP="005D4907">
            <w:pPr>
              <w:pStyle w:val="SubsectionText"/>
              <w:numPr>
                <w:ilvl w:val="0"/>
                <w:numId w:val="31"/>
              </w:numPr>
              <w:rPr>
                <w:lang w:val="en-IN"/>
              </w:rPr>
            </w:pPr>
            <w:r w:rsidRPr="005D4907">
              <w:rPr>
                <w:lang w:val="en-IN"/>
              </w:rPr>
              <w:t>Diagnosed and repaired mechanical issues in both commercial and passenger vehicles.</w:t>
            </w:r>
          </w:p>
          <w:p w:rsidR="005D4907" w:rsidRPr="005D4907" w:rsidRDefault="005D4907" w:rsidP="005D4907">
            <w:pPr>
              <w:pStyle w:val="SubsectionText"/>
              <w:numPr>
                <w:ilvl w:val="0"/>
                <w:numId w:val="31"/>
              </w:numPr>
              <w:rPr>
                <w:lang w:val="en-IN"/>
              </w:rPr>
            </w:pPr>
            <w:r w:rsidRPr="005D4907">
              <w:rPr>
                <w:lang w:val="en-IN"/>
              </w:rPr>
              <w:t>Utilized computer diagnostic systems to identify and resolve issues efficiently.</w:t>
            </w:r>
          </w:p>
          <w:p w:rsidR="005D4907" w:rsidRPr="005D4907" w:rsidRDefault="005D4907" w:rsidP="005D4907">
            <w:pPr>
              <w:pStyle w:val="SubsectionText"/>
              <w:numPr>
                <w:ilvl w:val="0"/>
                <w:numId w:val="31"/>
              </w:numPr>
              <w:rPr>
                <w:lang w:val="en-IN"/>
              </w:rPr>
            </w:pPr>
            <w:r w:rsidRPr="005D4907">
              <w:rPr>
                <w:lang w:val="en-IN"/>
              </w:rPr>
              <w:t>Provided excellent customer service and ensured timely project delivery.</w:t>
            </w:r>
          </w:p>
          <w:p w:rsidR="006275DE" w:rsidRDefault="00AE7798" w:rsidP="006275DE">
            <w:pPr>
              <w:pStyle w:val="Subsection"/>
              <w:spacing w:after="0"/>
              <w:rPr>
                <w:rStyle w:val="SubsectionDateChar"/>
              </w:rPr>
            </w:pPr>
            <w:r>
              <w:t xml:space="preserve">    </w:t>
            </w:r>
            <w:r w:rsidR="005D4907" w:rsidRPr="005D4907">
              <w:rPr>
                <w:bCs/>
                <w:sz w:val="22"/>
                <w:szCs w:val="22"/>
              </w:rPr>
              <w:t>Automobile Mechanic</w:t>
            </w:r>
            <w:r w:rsidR="005D4907" w:rsidRPr="005D4907">
              <w:rPr>
                <w:sz w:val="22"/>
                <w:szCs w:val="22"/>
              </w:rPr>
              <w:t xml:space="preserve">     </w:t>
            </w:r>
            <w:r w:rsidR="005D4907" w:rsidRPr="005D4907">
              <w:rPr>
                <w:rStyle w:val="SubsectionDateChar"/>
                <w:sz w:val="22"/>
                <w:szCs w:val="22"/>
              </w:rPr>
              <w:t xml:space="preserve">                                                                          </w:t>
            </w:r>
            <w:r w:rsidR="005D4907" w:rsidRPr="005D4907">
              <w:rPr>
                <w:rStyle w:val="SubsectionDateChar"/>
                <w:szCs w:val="18"/>
              </w:rPr>
              <w:t xml:space="preserve">( </w:t>
            </w:r>
            <w:r w:rsidR="005D4907">
              <w:rPr>
                <w:rStyle w:val="SubsectionDateChar"/>
                <w:b/>
                <w:szCs w:val="18"/>
              </w:rPr>
              <w:t>2019</w:t>
            </w:r>
            <w:r w:rsidR="005D4907" w:rsidRPr="005D4907">
              <w:rPr>
                <w:rStyle w:val="SubsectionDateChar"/>
                <w:b/>
                <w:szCs w:val="18"/>
              </w:rPr>
              <w:t xml:space="preserve"> </w:t>
            </w:r>
            <w:r w:rsidR="005D4907" w:rsidRPr="005D4907">
              <w:rPr>
                <w:rStyle w:val="SubsectionDateChar"/>
                <w:szCs w:val="18"/>
              </w:rPr>
              <w:t xml:space="preserve">– </w:t>
            </w:r>
            <w:r w:rsidR="005D4907">
              <w:rPr>
                <w:i/>
                <w:iCs/>
                <w:szCs w:val="18"/>
              </w:rPr>
              <w:t>2022</w:t>
            </w:r>
            <w:r w:rsidR="005D4907" w:rsidRPr="005D4907">
              <w:rPr>
                <w:rStyle w:val="SubsectionDateChar"/>
                <w:b/>
                <w:sz w:val="22"/>
                <w:szCs w:val="22"/>
              </w:rPr>
              <w:t xml:space="preserve"> </w:t>
            </w:r>
            <w:r w:rsidR="005D4907" w:rsidRPr="005D4907">
              <w:rPr>
                <w:rStyle w:val="SubsectionDateChar"/>
                <w:sz w:val="22"/>
                <w:szCs w:val="22"/>
              </w:rPr>
              <w:t>)</w:t>
            </w:r>
          </w:p>
          <w:p w:rsidR="006275DE" w:rsidRDefault="005811F7" w:rsidP="006275DE">
            <w:pPr>
              <w:pStyle w:val="Subsection"/>
              <w:spacing w:after="0"/>
            </w:pPr>
            <w:sdt>
              <w:sdtPr>
                <w:rPr>
                  <w:rStyle w:val="SubsectionDateChar"/>
                </w:rPr>
                <w:id w:val="35626291"/>
                <w:placeholder>
                  <w:docPart w:val="CC353F8A4E974DE485936249272729F2"/>
                </w:placeholder>
              </w:sdtPr>
              <w:sdtEndPr>
                <w:rPr>
                  <w:rStyle w:val="SubsectionDateChar"/>
                </w:rPr>
              </w:sdtEndPr>
              <w:sdtContent>
                <w:r w:rsidR="00AE7798">
                  <w:rPr>
                    <w:rStyle w:val="SubsectionDateChar"/>
                  </w:rPr>
                  <w:t xml:space="preserve">    </w:t>
                </w:r>
                <w:r w:rsidR="008E0521">
                  <w:rPr>
                    <w:rStyle w:val="SubsectionDateChar"/>
                  </w:rPr>
                  <w:t xml:space="preserve">   </w:t>
                </w:r>
                <w:r w:rsidR="008E0521" w:rsidRPr="008E0521">
                  <w:rPr>
                    <w:bCs/>
                  </w:rPr>
                  <w:t>TATA Skyline Motors</w:t>
                </w:r>
                <w:r w:rsidR="008E0521" w:rsidRPr="008E0521">
                  <w:t> – Kerala, India</w:t>
                </w:r>
              </w:sdtContent>
            </w:sdt>
          </w:p>
          <w:p w:rsidR="008E0521" w:rsidRPr="008E0521" w:rsidRDefault="008E0521" w:rsidP="008E0521">
            <w:pPr>
              <w:pStyle w:val="SubsectionText"/>
              <w:numPr>
                <w:ilvl w:val="0"/>
                <w:numId w:val="31"/>
              </w:numPr>
              <w:rPr>
                <w:lang w:val="en-IN"/>
              </w:rPr>
            </w:pPr>
            <w:r w:rsidRPr="008E0521">
              <w:rPr>
                <w:lang w:val="en-IN"/>
              </w:rPr>
              <w:t>Conducted regular maintenance and emergency repairs for commercial vehicles.</w:t>
            </w:r>
          </w:p>
          <w:p w:rsidR="008E0521" w:rsidRPr="008E0521" w:rsidRDefault="008E0521" w:rsidP="008E0521">
            <w:pPr>
              <w:pStyle w:val="SubsectionText"/>
              <w:numPr>
                <w:ilvl w:val="0"/>
                <w:numId w:val="31"/>
              </w:numPr>
              <w:rPr>
                <w:lang w:val="en-IN"/>
              </w:rPr>
            </w:pPr>
            <w:r w:rsidRPr="008E0521">
              <w:rPr>
                <w:lang w:val="en-IN"/>
              </w:rPr>
              <w:t>Collaborated with team members to optimize service processes.</w:t>
            </w:r>
          </w:p>
          <w:p w:rsidR="008E0521" w:rsidRPr="008E0521" w:rsidRDefault="008E0521" w:rsidP="008E0521">
            <w:pPr>
              <w:pStyle w:val="SubsectionText"/>
              <w:numPr>
                <w:ilvl w:val="0"/>
                <w:numId w:val="31"/>
              </w:numPr>
              <w:rPr>
                <w:lang w:val="en-IN"/>
              </w:rPr>
            </w:pPr>
            <w:r w:rsidRPr="008E0521">
              <w:rPr>
                <w:lang w:val="en-IN"/>
              </w:rPr>
              <w:t>Enhanced vehicle performance through preventive maintenance practices.</w:t>
            </w:r>
          </w:p>
          <w:p w:rsidR="006275DE" w:rsidRDefault="006275DE" w:rsidP="006275DE">
            <w:pPr>
              <w:pStyle w:val="Section"/>
            </w:pPr>
            <w:r>
              <w:t>Certifications</w:t>
            </w:r>
          </w:p>
          <w:p w:rsidR="008E0521" w:rsidRPr="008E0521" w:rsidRDefault="008E0521" w:rsidP="008E0521">
            <w:pPr>
              <w:pStyle w:val="ListBullet"/>
              <w:ind w:left="720"/>
              <w:rPr>
                <w:b/>
                <w:lang w:val="en-IN"/>
              </w:rPr>
            </w:pPr>
            <w:r w:rsidRPr="008E0521">
              <w:rPr>
                <w:b/>
                <w:lang w:val="en-IN"/>
              </w:rPr>
              <w:t>Indian Driving License (Valid until 2040)</w:t>
            </w:r>
          </w:p>
          <w:p w:rsidR="006275DE" w:rsidRDefault="008E0521" w:rsidP="008E0521">
            <w:pPr>
              <w:pStyle w:val="ListBullet"/>
              <w:ind w:left="720"/>
              <w:rPr>
                <w:b/>
                <w:lang w:val="en-IN"/>
              </w:rPr>
            </w:pPr>
            <w:r w:rsidRPr="008E0521">
              <w:rPr>
                <w:b/>
                <w:lang w:val="en-IN"/>
              </w:rPr>
              <w:t>Saudi Driving License (Valid until 2034)</w:t>
            </w:r>
          </w:p>
          <w:p w:rsidR="008E0521" w:rsidRPr="008E0521" w:rsidRDefault="008E0521" w:rsidP="00B108A9">
            <w:pPr>
              <w:pStyle w:val="Section"/>
              <w:spacing w:after="0"/>
              <w:rPr>
                <w:bCs/>
                <w:lang w:val="en-IN"/>
              </w:rPr>
            </w:pPr>
            <w:r w:rsidRPr="008E0521">
              <w:rPr>
                <w:bCs/>
                <w:lang w:val="en-IN"/>
              </w:rPr>
              <w:t>Languages</w:t>
            </w:r>
          </w:p>
          <w:p w:rsidR="008E0521" w:rsidRPr="008E0521" w:rsidRDefault="008E0521" w:rsidP="00B108A9">
            <w:pPr>
              <w:pStyle w:val="ListBullet"/>
              <w:numPr>
                <w:ilvl w:val="0"/>
                <w:numId w:val="0"/>
              </w:numPr>
              <w:spacing w:after="0"/>
              <w:ind w:left="720"/>
              <w:rPr>
                <w:b/>
                <w:lang w:val="en-IN"/>
              </w:rPr>
            </w:pPr>
            <w:r w:rsidRPr="008E0521">
              <w:rPr>
                <w:b/>
              </w:rPr>
              <w:t>English | Arabic | Malayalam | Hindi</w:t>
            </w:r>
            <w:bookmarkStart w:id="0" w:name="_GoBack"/>
            <w:bookmarkEnd w:id="0"/>
          </w:p>
        </w:tc>
      </w:tr>
    </w:tbl>
    <w:p w:rsidR="00787AA6" w:rsidRDefault="00787AA6"/>
    <w:sectPr w:rsidR="00787AA6" w:rsidSect="007505D3">
      <w:headerReference w:type="even" r:id="rId10"/>
      <w:headerReference w:type="default" r:id="rId11"/>
      <w:footerReference w:type="even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1F7" w:rsidRDefault="005811F7">
      <w:pPr>
        <w:spacing w:after="0" w:line="240" w:lineRule="auto"/>
      </w:pPr>
      <w:r>
        <w:separator/>
      </w:r>
    </w:p>
  </w:endnote>
  <w:endnote w:type="continuationSeparator" w:id="0">
    <w:p w:rsidR="005811F7" w:rsidRDefault="0058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A6" w:rsidRDefault="00297075">
    <w:pPr>
      <w:pStyle w:val="FooterLef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B108A9">
      <w:rPr>
        <w:noProof/>
      </w:rPr>
      <w:t>2</w:t>
    </w:r>
    <w:r>
      <w:rPr>
        <w:noProof/>
      </w:rPr>
      <w:fldChar w:fldCharType="end"/>
    </w:r>
    <w:r>
      <w:t xml:space="preserve"> |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1F7" w:rsidRDefault="005811F7">
      <w:pPr>
        <w:spacing w:after="0" w:line="240" w:lineRule="auto"/>
      </w:pPr>
      <w:r>
        <w:separator/>
      </w:r>
    </w:p>
  </w:footnote>
  <w:footnote w:type="continuationSeparator" w:id="0">
    <w:p w:rsidR="005811F7" w:rsidRDefault="00581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A6" w:rsidRDefault="00297075">
    <w:pPr>
      <w:pStyle w:val="HeaderLeft"/>
      <w:jc w:val="right"/>
    </w:pPr>
    <w:r>
      <w:rPr>
        <w:color w:val="CEDBE6" w:themeColor="accent2" w:themeTint="80"/>
      </w:rPr>
      <w:sym w:font="Wingdings 3" w:char="F07D"/>
    </w:r>
    <w:r>
      <w:t xml:space="preserve"> Resume: </w:t>
    </w:r>
    <w:sdt>
      <w:sdtPr>
        <w:id w:val="176770587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5D4907">
          <w:t>SHIBIL RAHMAN C P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A6" w:rsidRDefault="00787AA6">
    <w:pPr>
      <w:pStyle w:val="HeaderRigh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 w15:restartNumberingAfterBreak="0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 w15:restartNumberingAfterBreak="0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 w15:restartNumberingAfterBreak="0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 w15:restartNumberingAfterBreak="0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5437F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abstractNum w:abstractNumId="10" w15:restartNumberingAfterBreak="0">
    <w:nsid w:val="094669DA"/>
    <w:multiLevelType w:val="hybridMultilevel"/>
    <w:tmpl w:val="50D6B86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B4B6389"/>
    <w:multiLevelType w:val="multilevel"/>
    <w:tmpl w:val="B0727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C812D6"/>
    <w:multiLevelType w:val="hybridMultilevel"/>
    <w:tmpl w:val="89C4AB2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EF155D"/>
    <w:multiLevelType w:val="multilevel"/>
    <w:tmpl w:val="99FC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292B74"/>
    <w:multiLevelType w:val="hybridMultilevel"/>
    <w:tmpl w:val="954ADE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77E4"/>
    <w:multiLevelType w:val="multilevel"/>
    <w:tmpl w:val="6A0C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2272FA4"/>
    <w:multiLevelType w:val="multilevel"/>
    <w:tmpl w:val="EAAC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83B4EE0"/>
    <w:multiLevelType w:val="multilevel"/>
    <w:tmpl w:val="69A0A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0"/>
  </w:num>
  <w:num w:numId="32">
    <w:abstractNumId w:val="12"/>
  </w:num>
  <w:num w:numId="33">
    <w:abstractNumId w:val="14"/>
  </w:num>
  <w:num w:numId="34">
    <w:abstractNumId w:val="17"/>
  </w:num>
  <w:num w:numId="35">
    <w:abstractNumId w:val="15"/>
  </w:num>
  <w:num w:numId="36">
    <w:abstractNumId w:val="16"/>
  </w:num>
  <w:num w:numId="37">
    <w:abstractNumId w:val="13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hideGrammaticalErrors/>
  <w:proofState w:spelling="clean" w:grammar="clean"/>
  <w:attachedTemplate r:id="rId1"/>
  <w:styleLockQFSet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24"/>
    <w:rsid w:val="00177460"/>
    <w:rsid w:val="00297075"/>
    <w:rsid w:val="00477FE8"/>
    <w:rsid w:val="004E4324"/>
    <w:rsid w:val="005811F7"/>
    <w:rsid w:val="005D4907"/>
    <w:rsid w:val="006275DE"/>
    <w:rsid w:val="006B640E"/>
    <w:rsid w:val="007505D3"/>
    <w:rsid w:val="00787AA6"/>
    <w:rsid w:val="008A662B"/>
    <w:rsid w:val="008E0521"/>
    <w:rsid w:val="00AE7798"/>
    <w:rsid w:val="00B108A9"/>
    <w:rsid w:val="00C3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85F49A"/>
  <w15:docId w15:val="{3C392805-75C9-4861-A416-00A38193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Pr>
      <w:rFonts w:asciiTheme="majorHAnsi" w:hAnsiTheme="majorHAnsi" w:cs="Times New Roman"/>
      <w:noProof/>
      <w:color w:val="525A7D" w:themeColor="accent1" w:themeShade="BF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rPr>
      <w:rFonts w:asciiTheme="majorHAnsi" w:hAnsiTheme="majorHAnsi" w:cs="Times New Roman"/>
      <w:color w:val="9FB8CD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Pr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paragraph" w:customStyle="1" w:styleId="FooterFirstPage">
    <w:name w:val="Footer First Pag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hibilmon077@gmail.com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Origin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B5AEC243914AA89D029E866F635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76A20-559E-42B8-A42F-78BD810AAA13}"/>
      </w:docPartPr>
      <w:docPartBody>
        <w:p w:rsidR="00BA397B" w:rsidRDefault="007E717A">
          <w:pPr>
            <w:pStyle w:val="78B5AEC243914AA89D029E866F635B2B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430665923A3E4323B2A04BF618987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D08C17-96EB-418A-B42D-97A11EA1A8D0}"/>
      </w:docPartPr>
      <w:docPartBody>
        <w:p w:rsidR="00BA397B" w:rsidRDefault="007E717A">
          <w:pPr>
            <w:pStyle w:val="430665923A3E4323B2A04BF6189870B5"/>
          </w:pPr>
          <w:r>
            <w:t>[Type your name]</w:t>
          </w:r>
        </w:p>
      </w:docPartBody>
    </w:docPart>
    <w:docPart>
      <w:docPartPr>
        <w:name w:val="BFE90A5B92AD468D92EF446AAAF61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A0381-A270-416C-B76E-91B97A585464}"/>
      </w:docPartPr>
      <w:docPartBody>
        <w:p w:rsidR="00BA397B" w:rsidRDefault="007E717A">
          <w:pPr>
            <w:pStyle w:val="BFE90A5B92AD468D92EF446AAAF61045"/>
          </w:pPr>
          <w:r>
            <w:rPr>
              <w:rStyle w:val="SubsectionDateChar"/>
            </w:rPr>
            <w:t>[Type the company name]</w:t>
          </w:r>
        </w:p>
      </w:docPartBody>
    </w:docPart>
    <w:docPart>
      <w:docPartPr>
        <w:name w:val="CC353F8A4E974DE48593624927272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2D8D0-517D-4A46-B8B8-D1F84A01174C}"/>
      </w:docPartPr>
      <w:docPartBody>
        <w:p w:rsidR="00BA397B" w:rsidRDefault="001F0599" w:rsidP="001F0599">
          <w:pPr>
            <w:pStyle w:val="CC353F8A4E974DE485936249272729F2"/>
          </w:pPr>
          <w:r>
            <w:rPr>
              <w:rStyle w:val="SubsectionDateChar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99"/>
    <w:rsid w:val="001F0599"/>
    <w:rsid w:val="007E717A"/>
    <w:rsid w:val="009D1FF0"/>
    <w:rsid w:val="00AD76E8"/>
    <w:rsid w:val="00BA397B"/>
    <w:rsid w:val="00F3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78B5AEC243914AA89D029E866F635B2B">
    <w:name w:val="78B5AEC243914AA89D029E866F635B2B"/>
  </w:style>
  <w:style w:type="paragraph" w:customStyle="1" w:styleId="430665923A3E4323B2A04BF6189870B5">
    <w:name w:val="430665923A3E4323B2A04BF6189870B5"/>
  </w:style>
  <w:style w:type="paragraph" w:customStyle="1" w:styleId="B740C600D77E4269BF4CB78DA80C8FD1">
    <w:name w:val="B740C600D77E4269BF4CB78DA80C8FD1"/>
  </w:style>
  <w:style w:type="paragraph" w:customStyle="1" w:styleId="66B569AD47A34BF79988810D0368CAB7">
    <w:name w:val="66B569AD47A34BF79988810D0368CAB7"/>
  </w:style>
  <w:style w:type="paragraph" w:customStyle="1" w:styleId="FD60FA048A2D41ECB805D4CFF7BAA731">
    <w:name w:val="FD60FA048A2D41ECB805D4CFF7BAA731"/>
  </w:style>
  <w:style w:type="paragraph" w:customStyle="1" w:styleId="32921C376880447D9144DFEE1B7BF326">
    <w:name w:val="32921C376880447D9144DFEE1B7BF326"/>
  </w:style>
  <w:style w:type="paragraph" w:customStyle="1" w:styleId="A874C6BE67F341939867506ED69484D4">
    <w:name w:val="A874C6BE67F341939867506ED69484D4"/>
  </w:style>
  <w:style w:type="paragraph" w:customStyle="1" w:styleId="CFC17DB3DC0447D1B8D08A84A4E8829C">
    <w:name w:val="CFC17DB3DC0447D1B8D08A84A4E8829C"/>
  </w:style>
  <w:style w:type="paragraph" w:customStyle="1" w:styleId="SubsectionDate">
    <w:name w:val="Subsection Date"/>
    <w:basedOn w:val="Normal"/>
    <w:link w:val="SubsectionDateChar"/>
    <w:uiPriority w:val="4"/>
    <w:qFormat/>
    <w:rsid w:val="001F0599"/>
    <w:pPr>
      <w:spacing w:after="120" w:line="240" w:lineRule="auto"/>
      <w:contextualSpacing/>
    </w:pPr>
    <w:rPr>
      <w:rFonts w:asciiTheme="majorHAnsi" w:eastAsiaTheme="minorHAnsi" w:hAnsiTheme="majorHAnsi" w:cs="Times New Roman"/>
      <w:color w:val="5B9BD5" w:themeColor="accent1"/>
      <w:sz w:val="18"/>
      <w:szCs w:val="20"/>
      <w:lang w:val="en-US" w:eastAsia="ja-JP"/>
    </w:rPr>
  </w:style>
  <w:style w:type="character" w:customStyle="1" w:styleId="SubsectionDateChar">
    <w:name w:val="Subsection Date Char"/>
    <w:basedOn w:val="DefaultParagraphFont"/>
    <w:link w:val="SubsectionDate"/>
    <w:uiPriority w:val="4"/>
    <w:rsid w:val="001F0599"/>
    <w:rPr>
      <w:rFonts w:asciiTheme="majorHAnsi" w:eastAsiaTheme="minorHAnsi" w:hAnsiTheme="majorHAnsi" w:cs="Times New Roman"/>
      <w:color w:val="5B9BD5" w:themeColor="accent1"/>
      <w:sz w:val="18"/>
      <w:szCs w:val="20"/>
      <w:lang w:val="en-US" w:eastAsia="ja-JP"/>
    </w:rPr>
  </w:style>
  <w:style w:type="paragraph" w:customStyle="1" w:styleId="24D0797F0E814DA1B88233EC1F9D94CD">
    <w:name w:val="24D0797F0E814DA1B88233EC1F9D94CD"/>
  </w:style>
  <w:style w:type="paragraph" w:customStyle="1" w:styleId="DEB686BB51E64E4BA3CBC5DAF6178D3F">
    <w:name w:val="DEB686BB51E64E4BA3CBC5DAF6178D3F"/>
  </w:style>
  <w:style w:type="paragraph" w:customStyle="1" w:styleId="C5CED5B894204A67902959FC662B34B9">
    <w:name w:val="C5CED5B894204A67902959FC662B34B9"/>
  </w:style>
  <w:style w:type="paragraph" w:customStyle="1" w:styleId="FD99DBCCBA2443738461190CAB911230">
    <w:name w:val="FD99DBCCBA2443738461190CAB911230"/>
  </w:style>
  <w:style w:type="paragraph" w:customStyle="1" w:styleId="EF2A01F4A5A44B82B621E65DE7FEDDA7">
    <w:name w:val="EF2A01F4A5A44B82B621E65DE7FEDDA7"/>
  </w:style>
  <w:style w:type="paragraph" w:customStyle="1" w:styleId="BFE90A5B92AD468D92EF446AAAF61045">
    <w:name w:val="BFE90A5B92AD468D92EF446AAAF61045"/>
  </w:style>
  <w:style w:type="paragraph" w:customStyle="1" w:styleId="C557D7A96F2046F397B4B8407FE63B5E">
    <w:name w:val="C557D7A96F2046F397B4B8407FE63B5E"/>
  </w:style>
  <w:style w:type="paragraph" w:customStyle="1" w:styleId="920C42230ED84A6882AAF7D1E708EEAA">
    <w:name w:val="920C42230ED84A6882AAF7D1E708EEAA"/>
  </w:style>
  <w:style w:type="paragraph" w:customStyle="1" w:styleId="D7F54CE866D44797A45B1184208E2707">
    <w:name w:val="D7F54CE866D44797A45B1184208E2707"/>
  </w:style>
  <w:style w:type="paragraph" w:customStyle="1" w:styleId="3BFF1055567F4B95922230F62BE8945F">
    <w:name w:val="3BFF1055567F4B95922230F62BE8945F"/>
    <w:rsid w:val="001F0599"/>
  </w:style>
  <w:style w:type="paragraph" w:customStyle="1" w:styleId="6BEA589A96A74205A6DEF12091DAF9BF">
    <w:name w:val="6BEA589A96A74205A6DEF12091DAF9BF"/>
    <w:rsid w:val="001F0599"/>
  </w:style>
  <w:style w:type="paragraph" w:customStyle="1" w:styleId="DF874EF47EA041D3BC8C4FD033C8EB3B">
    <w:name w:val="DF874EF47EA041D3BC8C4FD033C8EB3B"/>
    <w:rsid w:val="001F0599"/>
  </w:style>
  <w:style w:type="paragraph" w:customStyle="1" w:styleId="1B0A04FEAC6A48F4AB658DEA570169D6">
    <w:name w:val="1B0A04FEAC6A48F4AB658DEA570169D6"/>
    <w:rsid w:val="001F0599"/>
  </w:style>
  <w:style w:type="paragraph" w:customStyle="1" w:styleId="266AE8CDC48A43B19E004DABDEBED7E3">
    <w:name w:val="266AE8CDC48A43B19E004DABDEBED7E3"/>
    <w:rsid w:val="001F0599"/>
  </w:style>
  <w:style w:type="paragraph" w:customStyle="1" w:styleId="734B4326AA1349D98ED1394B9DE19092">
    <w:name w:val="734B4326AA1349D98ED1394B9DE19092"/>
    <w:rsid w:val="001F0599"/>
  </w:style>
  <w:style w:type="paragraph" w:customStyle="1" w:styleId="5A4A9A8F439142C7B3BA2FB1308BD81F">
    <w:name w:val="5A4A9A8F439142C7B3BA2FB1308BD81F"/>
    <w:rsid w:val="001F0599"/>
  </w:style>
  <w:style w:type="paragraph" w:customStyle="1" w:styleId="8AA9BBF8309A472E813AED2B3CE268AE">
    <w:name w:val="8AA9BBF8309A472E813AED2B3CE268AE"/>
    <w:rsid w:val="001F0599"/>
  </w:style>
  <w:style w:type="paragraph" w:customStyle="1" w:styleId="5EE1FDDF92F8415D91946E93EEC071EA">
    <w:name w:val="5EE1FDDF92F8415D91946E93EEC071EA"/>
    <w:rsid w:val="001F0599"/>
  </w:style>
  <w:style w:type="paragraph" w:customStyle="1" w:styleId="89777195E83645189A1ED1374B8518FA">
    <w:name w:val="89777195E83645189A1ED1374B8518FA"/>
    <w:rsid w:val="001F0599"/>
  </w:style>
  <w:style w:type="paragraph" w:customStyle="1" w:styleId="CC353F8A4E974DE485936249272729F2">
    <w:name w:val="CC353F8A4E974DE485936249272729F2"/>
    <w:rsid w:val="001F0599"/>
  </w:style>
  <w:style w:type="paragraph" w:customStyle="1" w:styleId="8B4E03C238814EEF9A7B330C26C88512">
    <w:name w:val="8B4E03C238814EEF9A7B330C26C88512"/>
    <w:rsid w:val="001F0599"/>
  </w:style>
  <w:style w:type="paragraph" w:customStyle="1" w:styleId="D2D1DE6F797B4321A1E21937FAB387CA">
    <w:name w:val="D2D1DE6F797B4321A1E21937FAB387CA"/>
    <w:rsid w:val="001F0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EA257-878D-48ED-B352-94E89FDD322F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33385802-C3F4-48B9-9262-87E5FDB0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OriginResume</Template>
  <TotalTime>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SHIBIL RAHMAN C P</dc:creator>
  <cp:lastModifiedBy>akhmal</cp:lastModifiedBy>
  <cp:revision>3</cp:revision>
  <cp:lastPrinted>2024-10-23T18:41:00Z</cp:lastPrinted>
  <dcterms:created xsi:type="dcterms:W3CDTF">2024-11-29T18:03:00Z</dcterms:created>
  <dcterms:modified xsi:type="dcterms:W3CDTF">2024-11-29T18:06:00Z</dcterms:modified>
</cp:coreProperties>
</file>