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54D05" w14:textId="77777777" w:rsidR="00B36ECF" w:rsidRDefault="00000000">
      <w:r>
        <w:rPr>
          <w:b/>
        </w:rPr>
        <w:t>Muhammad Ahmed Khan</w:t>
      </w:r>
    </w:p>
    <w:p w14:paraId="77E87E59" w14:textId="77777777" w:rsidR="00B36ECF" w:rsidRDefault="00000000">
      <w:r>
        <w:t>CCTV Sales Executive | Technical Support Engineer</w:t>
      </w:r>
    </w:p>
    <w:p w14:paraId="2D440BC0" w14:textId="77777777" w:rsidR="00B36ECF" w:rsidRDefault="00000000">
      <w:r>
        <w:t>Phone: +966 53 738 3139 | Email: mohammadtareen@outlook.com | Riyadh, Saudi Arabia</w:t>
      </w:r>
    </w:p>
    <w:p w14:paraId="2683A27D" w14:textId="77777777" w:rsidR="00B36ECF" w:rsidRDefault="00000000">
      <w:r>
        <w:t>Iqama: Transferable | Nationality: Pakistani | DOB: 22-03-2003</w:t>
      </w:r>
    </w:p>
    <w:p w14:paraId="22FD51CE" w14:textId="77777777" w:rsidR="00B36ECF" w:rsidRDefault="00B36ECF"/>
    <w:p w14:paraId="6B380EBF" w14:textId="77777777" w:rsidR="00B36ECF" w:rsidRDefault="00000000">
      <w:pPr>
        <w:pStyle w:val="Heading2"/>
      </w:pPr>
      <w:r>
        <w:t>Professional Summary</w:t>
      </w:r>
    </w:p>
    <w:p w14:paraId="609A9717" w14:textId="77777777" w:rsidR="00B36ECF" w:rsidRDefault="00000000">
      <w:r>
        <w:t>CCTV Sales Executive and Technical Support Engineer with extensive experience in configuring, troubleshooting, and maintaining low current systems including IP surveillance, access control, and fire alarms. Skilled in client relationship management, technical consultations, project coordination, and B2B sales. Proficient with Dahua, Hikvision, and Grandstream systems. Strong knowledge of networking fundamentals (TCP/IP, LAN/WAN, VLAN) and IT support. Eager to contribute to a progressive company seeking a results-oriented and technically proficient team member.</w:t>
      </w:r>
    </w:p>
    <w:p w14:paraId="25A3482A" w14:textId="77777777" w:rsidR="00B36ECF" w:rsidRDefault="00B36ECF"/>
    <w:p w14:paraId="041441F0" w14:textId="77777777" w:rsidR="00B36ECF" w:rsidRDefault="00000000">
      <w:pPr>
        <w:pStyle w:val="Heading2"/>
      </w:pPr>
      <w:r>
        <w:t>Work Experience</w:t>
      </w:r>
    </w:p>
    <w:p w14:paraId="18323D07" w14:textId="77777777" w:rsidR="00B36ECF" w:rsidRDefault="00000000">
      <w:r>
        <w:rPr>
          <w:b/>
        </w:rPr>
        <w:t>Control Bridge Contracting Co. – Riyadh, Saudi Arabia</w:t>
      </w:r>
    </w:p>
    <w:p w14:paraId="5A5BE8CB" w14:textId="77777777" w:rsidR="00B36ECF" w:rsidRDefault="00000000">
      <w:r>
        <w:t>Project Coordinator &amp; Technical Advisor (Low Current Systems)</w:t>
      </w:r>
    </w:p>
    <w:p w14:paraId="12FE96E1" w14:textId="77777777" w:rsidR="00B36ECF" w:rsidRDefault="00000000">
      <w:r>
        <w:t>Dec 2024 – Present</w:t>
      </w:r>
    </w:p>
    <w:p w14:paraId="4BEEF521" w14:textId="77DB6366" w:rsidR="00B36ECF" w:rsidRDefault="00000000">
      <w:pPr>
        <w:pStyle w:val="ListBullet"/>
      </w:pPr>
      <w:r>
        <w:t>Coordinated installation and commissioning of CCTV, access control, fire alarm, and structured cabling systems.</w:t>
      </w:r>
    </w:p>
    <w:p w14:paraId="293EC017" w14:textId="15D049A4" w:rsidR="00B36ECF" w:rsidRDefault="00000000">
      <w:pPr>
        <w:pStyle w:val="ListBullet"/>
      </w:pPr>
      <w:r>
        <w:t>Delivered technical consultancy and system designs tailored to client needs.</w:t>
      </w:r>
    </w:p>
    <w:p w14:paraId="675C08AC" w14:textId="31055DC2" w:rsidR="00B36ECF" w:rsidRDefault="00000000">
      <w:pPr>
        <w:pStyle w:val="ListBullet"/>
      </w:pPr>
      <w:r>
        <w:t>Ensured project deadlines and budgets were met through efficient planning and execution.</w:t>
      </w:r>
    </w:p>
    <w:p w14:paraId="50C591EA" w14:textId="06F5E4B7" w:rsidR="00B36ECF" w:rsidRDefault="00000000">
      <w:pPr>
        <w:pStyle w:val="ListBullet"/>
      </w:pPr>
      <w:r>
        <w:t>Troubleshot low current systems to minimize downtime and improve reliability.</w:t>
      </w:r>
    </w:p>
    <w:p w14:paraId="467B9945" w14:textId="77777777" w:rsidR="00B36ECF" w:rsidRDefault="00B36ECF"/>
    <w:p w14:paraId="0EB3CF0D" w14:textId="77777777" w:rsidR="00B36ECF" w:rsidRDefault="00000000">
      <w:r>
        <w:rPr>
          <w:b/>
        </w:rPr>
        <w:t>ZS Designs LLC – Karachi, Pakistan</w:t>
      </w:r>
    </w:p>
    <w:p w14:paraId="231AD72D" w14:textId="77777777" w:rsidR="00B36ECF" w:rsidRDefault="00000000">
      <w:r>
        <w:t>Sales Executive</w:t>
      </w:r>
    </w:p>
    <w:p w14:paraId="57BDAEB1" w14:textId="77777777" w:rsidR="00B36ECF" w:rsidRDefault="00000000">
      <w:r>
        <w:t>Mar 2024 – Jul 2024</w:t>
      </w:r>
    </w:p>
    <w:p w14:paraId="22E391DF" w14:textId="0A7DA746" w:rsidR="00B36ECF" w:rsidRDefault="00000000">
      <w:pPr>
        <w:pStyle w:val="ListBullet"/>
      </w:pPr>
      <w:r>
        <w:t>Executed social media sales strategies across Instagram, TikTok, Twitter, and Facebook.</w:t>
      </w:r>
    </w:p>
    <w:p w14:paraId="0F5FDC20" w14:textId="72C7852B" w:rsidR="00B36ECF" w:rsidRDefault="00000000">
      <w:pPr>
        <w:pStyle w:val="ListBullet"/>
      </w:pPr>
      <w:r>
        <w:t>Tracked campaign performance and optimized engagement.</w:t>
      </w:r>
    </w:p>
    <w:p w14:paraId="6B8C6F5F" w14:textId="78D2A1BB" w:rsidR="00B36ECF" w:rsidRDefault="00000000">
      <w:pPr>
        <w:pStyle w:val="ListBullet"/>
      </w:pPr>
      <w:r>
        <w:t>Collaborated with influencers and marketing teams to boost brand awareness.</w:t>
      </w:r>
    </w:p>
    <w:p w14:paraId="05996EC0" w14:textId="77777777" w:rsidR="00B36ECF" w:rsidRDefault="00B36ECF"/>
    <w:p w14:paraId="6A3A6A21" w14:textId="77777777" w:rsidR="00B36ECF" w:rsidRDefault="00000000">
      <w:r>
        <w:rPr>
          <w:b/>
        </w:rPr>
        <w:t>The Scribe Squad – Karachi, Pakistan</w:t>
      </w:r>
    </w:p>
    <w:p w14:paraId="5E065E89" w14:textId="77777777" w:rsidR="00B36ECF" w:rsidRDefault="00000000">
      <w:r>
        <w:t>Sales Executive &amp; Project Manager</w:t>
      </w:r>
    </w:p>
    <w:p w14:paraId="356592D9" w14:textId="77777777" w:rsidR="00B36ECF" w:rsidRDefault="00000000">
      <w:r>
        <w:t>Nov 2023 – Jan 2024</w:t>
      </w:r>
    </w:p>
    <w:p w14:paraId="14BF69F3" w14:textId="09D90CF8" w:rsidR="00B36ECF" w:rsidRDefault="00000000">
      <w:pPr>
        <w:pStyle w:val="ListBullet"/>
      </w:pPr>
      <w:r>
        <w:t>Acquired clients through digital marketing and PPC campaigns.</w:t>
      </w:r>
    </w:p>
    <w:p w14:paraId="0E503DF6" w14:textId="522EB25F" w:rsidR="00B36ECF" w:rsidRDefault="00000000">
      <w:pPr>
        <w:pStyle w:val="ListBullet"/>
      </w:pPr>
      <w:r>
        <w:t>Managed eBook projects from planning to publishing.</w:t>
      </w:r>
    </w:p>
    <w:p w14:paraId="3765C010" w14:textId="12CBC2A6" w:rsidR="00B36ECF" w:rsidRDefault="00000000">
      <w:pPr>
        <w:pStyle w:val="ListBullet"/>
      </w:pPr>
      <w:r>
        <w:t>Provided tailored solutions and upselling based on client needs.</w:t>
      </w:r>
    </w:p>
    <w:p w14:paraId="5585FA68" w14:textId="7B1A74D7" w:rsidR="00B36ECF" w:rsidRDefault="00000000">
      <w:pPr>
        <w:pStyle w:val="ListBullet"/>
      </w:pPr>
      <w:r>
        <w:t>Utilized project management tools to ensure quality and on-time delivery.</w:t>
      </w:r>
    </w:p>
    <w:p w14:paraId="0FE44465" w14:textId="77777777" w:rsidR="00B36ECF" w:rsidRDefault="00B36ECF"/>
    <w:p w14:paraId="43209DA6" w14:textId="77777777" w:rsidR="00B36ECF" w:rsidRDefault="00000000">
      <w:r>
        <w:rPr>
          <w:b/>
        </w:rPr>
        <w:t>Dahua Technology Co. Ltd – Lahore, Pakistan</w:t>
      </w:r>
    </w:p>
    <w:p w14:paraId="554CC3AB" w14:textId="77777777" w:rsidR="00B36ECF" w:rsidRDefault="00000000">
      <w:r>
        <w:t>Technical Support Engineer</w:t>
      </w:r>
    </w:p>
    <w:p w14:paraId="7CFB5334" w14:textId="77777777" w:rsidR="00B36ECF" w:rsidRDefault="00000000">
      <w:r>
        <w:t>May 2023 – Sep 2023</w:t>
      </w:r>
    </w:p>
    <w:p w14:paraId="50B3FB29" w14:textId="6BFFD74A" w:rsidR="00B36ECF" w:rsidRDefault="00000000">
      <w:pPr>
        <w:pStyle w:val="ListBullet"/>
      </w:pPr>
      <w:r>
        <w:t>Repaired XVRs, NVRs, and POE switches including BGA-level chip maintenance.</w:t>
      </w:r>
    </w:p>
    <w:p w14:paraId="23B724BF" w14:textId="1A264693" w:rsidR="00B36ECF" w:rsidRDefault="00000000">
      <w:pPr>
        <w:pStyle w:val="ListBullet"/>
      </w:pPr>
      <w:r>
        <w:t>Upgraded firmware via serial ports (TFTP) and reprogrammed flash memory.</w:t>
      </w:r>
    </w:p>
    <w:p w14:paraId="4409667D" w14:textId="25F18592" w:rsidR="00B36ECF" w:rsidRDefault="00000000">
      <w:pPr>
        <w:pStyle w:val="ListBullet"/>
      </w:pPr>
      <w:r>
        <w:t>Delivered technical support to resolve hardware and software issues.</w:t>
      </w:r>
    </w:p>
    <w:p w14:paraId="37AD9E9B" w14:textId="70C504BB" w:rsidR="00B36ECF" w:rsidRDefault="00000000">
      <w:pPr>
        <w:pStyle w:val="ListBullet"/>
      </w:pPr>
      <w:r>
        <w:t>Enhanced device performance through thorough troubleshooting and diagnostics.</w:t>
      </w:r>
    </w:p>
    <w:p w14:paraId="1AAA67F1" w14:textId="77777777" w:rsidR="00B36ECF" w:rsidRDefault="00B36ECF"/>
    <w:p w14:paraId="166254E8" w14:textId="77777777" w:rsidR="00B36ECF" w:rsidRDefault="00000000">
      <w:pPr>
        <w:pStyle w:val="Heading2"/>
      </w:pPr>
      <w:r>
        <w:t>Education</w:t>
      </w:r>
    </w:p>
    <w:p w14:paraId="555FFF47" w14:textId="77777777" w:rsidR="00B36ECF" w:rsidRDefault="00000000">
      <w:r>
        <w:t>BS Computer Science – Virtual University of Pakistan, Islamabad (Apr 2023 – Present)</w:t>
      </w:r>
    </w:p>
    <w:p w14:paraId="5ED12D12" w14:textId="77777777" w:rsidR="00B36ECF" w:rsidRDefault="00000000">
      <w:r>
        <w:t>F.Sc. Computer Science – Govt. Postgraduate College, Mansehra (May 2020 – Jul 2022)</w:t>
      </w:r>
    </w:p>
    <w:p w14:paraId="19BAE30F" w14:textId="77777777" w:rsidR="00B36ECF" w:rsidRDefault="00B36ECF"/>
    <w:p w14:paraId="31A56FEC" w14:textId="77777777" w:rsidR="00B36ECF" w:rsidRDefault="00000000">
      <w:pPr>
        <w:pStyle w:val="Heading2"/>
      </w:pPr>
      <w:r>
        <w:t>Certifications (Planned or In Progress)</w:t>
      </w:r>
    </w:p>
    <w:p w14:paraId="32C3706D" w14:textId="630B8E45" w:rsidR="00B36ECF" w:rsidRDefault="00000000">
      <w:pPr>
        <w:pStyle w:val="ListBullet"/>
      </w:pPr>
      <w:r>
        <w:t>CompTIA A+ (Planned)</w:t>
      </w:r>
    </w:p>
    <w:p w14:paraId="0EBCC836" w14:textId="24EEBE10" w:rsidR="00B36ECF" w:rsidRDefault="00000000">
      <w:pPr>
        <w:pStyle w:val="ListBullet"/>
      </w:pPr>
      <w:r>
        <w:t>Cisco CCNA (Planned)</w:t>
      </w:r>
    </w:p>
    <w:p w14:paraId="7B598572" w14:textId="33F7298B" w:rsidR="00B36ECF" w:rsidRDefault="00000000">
      <w:pPr>
        <w:pStyle w:val="ListBullet"/>
      </w:pPr>
      <w:r>
        <w:t>Low Current Systems Certification (Planned)</w:t>
      </w:r>
    </w:p>
    <w:p w14:paraId="346171B5" w14:textId="77777777" w:rsidR="00B36ECF" w:rsidRDefault="00B36ECF"/>
    <w:p w14:paraId="1953FA02" w14:textId="77777777" w:rsidR="00B36ECF" w:rsidRDefault="00000000">
      <w:pPr>
        <w:pStyle w:val="Heading2"/>
      </w:pPr>
      <w:r>
        <w:t>Skills</w:t>
      </w:r>
    </w:p>
    <w:p w14:paraId="45AADC9E" w14:textId="77777777" w:rsidR="00B36ECF" w:rsidRDefault="00000000">
      <w:r>
        <w:rPr>
          <w:b/>
        </w:rPr>
        <w:t>Technical Skills</w:t>
      </w:r>
    </w:p>
    <w:p w14:paraId="46DE7496" w14:textId="51FCED3E" w:rsidR="00B36ECF" w:rsidRDefault="00000000">
      <w:pPr>
        <w:pStyle w:val="ListBullet"/>
      </w:pPr>
      <w:r>
        <w:t xml:space="preserve">CCTV Systems: </w:t>
      </w:r>
      <w:proofErr w:type="spellStart"/>
      <w:r>
        <w:t>Dahua</w:t>
      </w:r>
      <w:proofErr w:type="spellEnd"/>
      <w:r>
        <w:t xml:space="preserve">, </w:t>
      </w:r>
      <w:proofErr w:type="spellStart"/>
      <w:r>
        <w:t>Hikvision</w:t>
      </w:r>
      <w:proofErr w:type="spellEnd"/>
      <w:r>
        <w:t>, Grandstream</w:t>
      </w:r>
    </w:p>
    <w:p w14:paraId="5F2B7A81" w14:textId="2B40511C" w:rsidR="00B36ECF" w:rsidRDefault="00000000">
      <w:pPr>
        <w:pStyle w:val="ListBullet"/>
      </w:pPr>
      <w:r>
        <w:t>Access Control &amp; Fire Alarm Systems</w:t>
      </w:r>
    </w:p>
    <w:p w14:paraId="220782CD" w14:textId="57F17E28" w:rsidR="00B36ECF" w:rsidRDefault="00000000">
      <w:pPr>
        <w:pStyle w:val="ListBullet"/>
      </w:pPr>
      <w:r>
        <w:t>Structured &amp; Fiber Optic Cabling</w:t>
      </w:r>
    </w:p>
    <w:p w14:paraId="1531C772" w14:textId="196EF565" w:rsidR="00B36ECF" w:rsidRDefault="00000000">
      <w:pPr>
        <w:pStyle w:val="ListBullet"/>
      </w:pPr>
      <w:r>
        <w:t>IP Surveillance &amp; Configuration</w:t>
      </w:r>
    </w:p>
    <w:p w14:paraId="31BD1324" w14:textId="42EDCA10" w:rsidR="00B36ECF" w:rsidRDefault="00000000">
      <w:pPr>
        <w:pStyle w:val="ListBullet"/>
      </w:pPr>
      <w:r>
        <w:t>Flash Memory Reprogramming, BGA Rework</w:t>
      </w:r>
    </w:p>
    <w:p w14:paraId="3D9424CB" w14:textId="77777777" w:rsidR="00B36ECF" w:rsidRDefault="00000000">
      <w:r>
        <w:rPr>
          <w:b/>
        </w:rPr>
        <w:t>Networking Skills</w:t>
      </w:r>
    </w:p>
    <w:p w14:paraId="77545BFB" w14:textId="028384FE" w:rsidR="00B36ECF" w:rsidRDefault="00000000">
      <w:pPr>
        <w:pStyle w:val="ListBullet"/>
      </w:pPr>
      <w:r>
        <w:t>TCP/IP, LAN/WAN, DHCP, VLAN</w:t>
      </w:r>
    </w:p>
    <w:p w14:paraId="7A599D06" w14:textId="132EF355" w:rsidR="00B36ECF" w:rsidRDefault="00000000">
      <w:pPr>
        <w:pStyle w:val="ListBullet"/>
      </w:pPr>
      <w:r>
        <w:t>Cisco Switches Configuration</w:t>
      </w:r>
    </w:p>
    <w:p w14:paraId="5AE9DE26" w14:textId="422FBD41" w:rsidR="00B36ECF" w:rsidRDefault="00000000">
      <w:pPr>
        <w:pStyle w:val="ListBullet"/>
      </w:pPr>
      <w:r>
        <w:t>Troubleshooting and Root Cause Analysis</w:t>
      </w:r>
    </w:p>
    <w:p w14:paraId="58FC3218" w14:textId="77777777" w:rsidR="00B36ECF" w:rsidRDefault="00000000">
      <w:r>
        <w:rPr>
          <w:b/>
        </w:rPr>
        <w:t>Tools &amp; Software</w:t>
      </w:r>
    </w:p>
    <w:p w14:paraId="5E1A97D6" w14:textId="04CBAEE9" w:rsidR="00B36ECF" w:rsidRDefault="00000000">
      <w:pPr>
        <w:pStyle w:val="ListBullet"/>
      </w:pPr>
      <w:proofErr w:type="spellStart"/>
      <w:r>
        <w:t>Zoho</w:t>
      </w:r>
      <w:proofErr w:type="spellEnd"/>
      <w:r>
        <w:t xml:space="preserve"> Projects, MS Office Suite</w:t>
      </w:r>
    </w:p>
    <w:p w14:paraId="3D3FD3C5" w14:textId="5FC84040" w:rsidR="00B36ECF" w:rsidRDefault="00000000">
      <w:pPr>
        <w:pStyle w:val="ListBullet"/>
      </w:pPr>
      <w:r>
        <w:t>TFTP Upgrade Tools, Remote Access Tools</w:t>
      </w:r>
    </w:p>
    <w:p w14:paraId="54ABFD0A" w14:textId="77777777" w:rsidR="00B36ECF" w:rsidRDefault="00000000">
      <w:r>
        <w:rPr>
          <w:b/>
        </w:rPr>
        <w:t>Sales &amp; Project Management</w:t>
      </w:r>
    </w:p>
    <w:p w14:paraId="6517459E" w14:textId="1394243A" w:rsidR="00B36ECF" w:rsidRDefault="00000000">
      <w:pPr>
        <w:pStyle w:val="ListBullet"/>
      </w:pPr>
      <w:r>
        <w:t>B2B Sales &amp; Lead Generation</w:t>
      </w:r>
    </w:p>
    <w:p w14:paraId="48D6A832" w14:textId="3AABAD20" w:rsidR="00B36ECF" w:rsidRDefault="00000000">
      <w:pPr>
        <w:pStyle w:val="ListBullet"/>
      </w:pPr>
      <w:r>
        <w:t>CRM &amp; Client Relationship Management</w:t>
      </w:r>
    </w:p>
    <w:p w14:paraId="6DFF7248" w14:textId="6EEBAB08" w:rsidR="00B36ECF" w:rsidRDefault="00000000">
      <w:pPr>
        <w:pStyle w:val="ListBullet"/>
      </w:pPr>
      <w:r>
        <w:t>Digital Marketing &amp; Social Media Strategy</w:t>
      </w:r>
    </w:p>
    <w:p w14:paraId="7BD0387A" w14:textId="342DACAE" w:rsidR="00B36ECF" w:rsidRDefault="00000000">
      <w:pPr>
        <w:pStyle w:val="ListBullet"/>
      </w:pPr>
      <w:r>
        <w:t>Project Coordination &amp; Timeline Management</w:t>
      </w:r>
    </w:p>
    <w:p w14:paraId="7E1397FA" w14:textId="77777777" w:rsidR="00B36ECF" w:rsidRDefault="00B36ECF"/>
    <w:p w14:paraId="50BA552B" w14:textId="77777777" w:rsidR="00B36ECF" w:rsidRDefault="00000000">
      <w:pPr>
        <w:pStyle w:val="Heading2"/>
      </w:pPr>
      <w:r>
        <w:t>Languages</w:t>
      </w:r>
    </w:p>
    <w:p w14:paraId="17623C7F" w14:textId="77777777" w:rsidR="00B36ECF" w:rsidRDefault="00000000">
      <w:r>
        <w:t>English: Fluent</w:t>
      </w:r>
      <w:r>
        <w:br/>
        <w:t>Urdu: Native</w:t>
      </w:r>
      <w:r>
        <w:br/>
        <w:t>Arabic: Basic</w:t>
      </w:r>
    </w:p>
    <w:p w14:paraId="2EB7A0DD" w14:textId="77777777" w:rsidR="00B36ECF" w:rsidRDefault="00B36ECF"/>
    <w:p w14:paraId="55A31820" w14:textId="77777777" w:rsidR="00B36ECF" w:rsidRDefault="00000000">
      <w:pPr>
        <w:pStyle w:val="Heading2"/>
      </w:pPr>
      <w:r>
        <w:t>Hobbies</w:t>
      </w:r>
    </w:p>
    <w:p w14:paraId="6CE1554B" w14:textId="77777777" w:rsidR="00B36ECF" w:rsidRDefault="00000000">
      <w:r>
        <w:t>Playing Sports, Reading Tech &amp; Business News, Traveling, Coding, Video Gaming</w:t>
      </w:r>
    </w:p>
    <w:sectPr w:rsidR="00B36ECF"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126387386">
    <w:abstractNumId w:val="8"/>
  </w:num>
  <w:num w:numId="2" w16cid:durableId="1172909400">
    <w:abstractNumId w:val="6"/>
  </w:num>
  <w:num w:numId="3" w16cid:durableId="970213233">
    <w:abstractNumId w:val="5"/>
  </w:num>
  <w:num w:numId="4" w16cid:durableId="876235055">
    <w:abstractNumId w:val="4"/>
  </w:num>
  <w:num w:numId="5" w16cid:durableId="899100701">
    <w:abstractNumId w:val="7"/>
  </w:num>
  <w:num w:numId="6" w16cid:durableId="1478573176">
    <w:abstractNumId w:val="3"/>
  </w:num>
  <w:num w:numId="7" w16cid:durableId="344091484">
    <w:abstractNumId w:val="2"/>
  </w:num>
  <w:num w:numId="8" w16cid:durableId="1126847173">
    <w:abstractNumId w:val="1"/>
  </w:num>
  <w:num w:numId="9" w16cid:durableId="1984697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7B75"/>
    <w:rsid w:val="00034616"/>
    <w:rsid w:val="0006063C"/>
    <w:rsid w:val="00112E1E"/>
    <w:rsid w:val="0015074B"/>
    <w:rsid w:val="0018079B"/>
    <w:rsid w:val="002677C9"/>
    <w:rsid w:val="002949C1"/>
    <w:rsid w:val="0029639D"/>
    <w:rsid w:val="002F3F40"/>
    <w:rsid w:val="00326F90"/>
    <w:rsid w:val="00757D58"/>
    <w:rsid w:val="00AA1D8D"/>
    <w:rsid w:val="00B36ECF"/>
    <w:rsid w:val="00B43C6E"/>
    <w:rsid w:val="00B47730"/>
    <w:rsid w:val="00CB0664"/>
    <w:rsid w:val="00F9581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173485"/>
  <w14:defaultImageDpi w14:val="300"/>
  <w15:docId w15:val="{F9C8E829-CA8D-6345-B1CF-D6C84CEDE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Calibri" w:hAnsi="Calibri"/>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Muhammad Tareen</cp:lastModifiedBy>
  <cp:revision>9</cp:revision>
  <dcterms:created xsi:type="dcterms:W3CDTF">2013-12-23T23:15:00Z</dcterms:created>
  <dcterms:modified xsi:type="dcterms:W3CDTF">2025-05-10T17:09:00Z</dcterms:modified>
  <cp:category/>
</cp:coreProperties>
</file>