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MAISA ALAMRI</w:t>
      </w:r>
    </w:p>
    <w:p>
      <w:r>
        <w:t>Phone: 0590824897 | Email: mysaalmry77@gmail.com | Location: Makkah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SUMMARY</w:t>
      </w:r>
    </w:p>
    <w:p>
      <w:r>
        <w:t>Recent graduate with a Bachelor's degree in Insurance from Umm Al-Qura University, College of Islamic Economics and Finance. Graduated with an excellent grade and First-Class Honors (GPA: 3.88/4.00). Highly motivated, quick learner, and committed to teamwork. Looking to apply academic knowledge in a professional environment, enhance my skills, and contribute to achieving organizational goals.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EDUCATION</w:t>
      </w:r>
    </w:p>
    <w:p>
      <w:r>
        <w:t>Bachelor’s Degree in Insurance</w:t>
        <w:br/>
        <w:t>Umm Al-Qura University (2019 – 2023)</w:t>
        <w:br/>
        <w:t>Excellent Grade – First-Class Honors</w:t>
        <w:br/>
        <w:t>GPA: 3.88 / 4.00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WORK EXPERIENCE</w:t>
      </w:r>
    </w:p>
    <w:p>
      <w:pPr>
        <w:pStyle w:val="ListBullet"/>
      </w:pPr>
      <w:r>
        <w:t>Cooperative Training – Medical Insurance Department</w:t>
      </w:r>
    </w:p>
    <w:p>
      <w:pPr>
        <w:pStyle w:val="ListBullet"/>
      </w:pPr>
      <w:r>
        <w:t>Dr. Awwad AlBishiri Hospital – 2023</w:t>
      </w:r>
    </w:p>
    <w:p>
      <w:r>
        <w:t>- Received and logged medical approval requests from patients</w:t>
        <w:br/>
        <w:t>- Assisted in reviewing documents and submitted information</w:t>
        <w:br/>
        <w:t>- Helped examine medical files to ensure completeness and accuracy</w:t>
      </w:r>
    </w:p>
    <w:p>
      <w:pPr>
        <w:pStyle w:val="ListBullet"/>
      </w:pPr>
      <w:r>
        <w:t>Volunteering – King Faisal Hospital</w:t>
      </w:r>
    </w:p>
    <w:p>
      <w:pPr>
        <w:pStyle w:val="ListBullet"/>
      </w:pPr>
      <w:r>
        <w:t>Data Entry and Archiving – One-month volunteer experience</w:t>
      </w:r>
    </w:p>
    <w:p>
      <w:r>
        <w:t>- Entered data and organized medical records</w:t>
        <w:br/>
        <w:t>- Supported the archiving team in maintaining accurate files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SKILLS</w:t>
      </w:r>
    </w:p>
    <w:p>
      <w:r>
        <w:t>- Strong communication and interpersonal skills</w:t>
        <w:br/>
        <w:t>- Customer service excellence</w:t>
        <w:br/>
        <w:t>- High attention to detail and accuracy</w:t>
        <w:br/>
        <w:t>- Analytical and numerical proficiency</w:t>
        <w:br/>
        <w:t>- Proficient in Microsoft Office (Word, Excel, PowerPoint, Outlook)</w:t>
        <w:br/>
        <w:t>- Adaptability and eagerness to learn</w:t>
        <w:br/>
        <w:t>- Time management and organizational skills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CERTIFICATIONS</w:t>
      </w:r>
    </w:p>
    <w:p>
      <w:r>
        <w:t>- Insurance Foundation Certificate Examination (IFCE)</w:t>
        <w:br/>
        <w:t>- Microsoft Office Specialist (MOS)</w:t>
        <w:br/>
        <w:t>- Customer Service in the Insurance Field</w:t>
        <w:br/>
        <w:t>- Secretary and Administrative Assistant Skills</w:t>
      </w:r>
    </w:p>
    <w:p>
      <w:r>
        <w:rPr>
          <w:b/>
        </w:rPr>
        <w:t>――――――――――――――――――――――――――――――――――――――――――――――――――――――――――――</w:t>
      </w:r>
    </w:p>
    <w:p>
      <w:pPr>
        <w:pStyle w:val="Heading1"/>
      </w:pPr>
      <w:r>
        <w:t>ADDITIONAL STRENGTHS</w:t>
      </w:r>
    </w:p>
    <w:p>
      <w:r>
        <w:t>- High ethical standards and a professional attitude</w:t>
        <w:br/>
        <w:t>- Ability to work under pressure and meet deadlines</w:t>
        <w:br/>
        <w:t>- Strong desire to build a career in the insurance and healthcare administration field</w:t>
        <w:br/>
        <w:t>- Willingness to attend training programs and engage in continuous professional development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