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35BD4" w14:textId="77777777" w:rsidR="00496471" w:rsidRDefault="00000000">
      <w:pPr>
        <w:pStyle w:val="a8"/>
      </w:pPr>
      <w:r>
        <w:t>السيرة الذاتية</w:t>
      </w:r>
    </w:p>
    <w:p w14:paraId="37468458" w14:textId="77777777" w:rsidR="00496471" w:rsidRDefault="00000000">
      <w:pPr>
        <w:pStyle w:val="1"/>
      </w:pPr>
      <w:r>
        <w:t>المعلومات الشخصية</w:t>
      </w:r>
    </w:p>
    <w:p w14:paraId="275003E1" w14:textId="77777777" w:rsidR="00496471" w:rsidRDefault="00000000">
      <w:r>
        <w:t>الاسم: أنس يوسف زهراني</w:t>
      </w:r>
    </w:p>
    <w:p w14:paraId="43B19565" w14:textId="77777777" w:rsidR="00496471" w:rsidRDefault="00000000">
      <w:r>
        <w:t>التخصص: إدارة أعمال - جامعة الملك خالد</w:t>
      </w:r>
    </w:p>
    <w:p w14:paraId="0EBD288C" w14:textId="77777777" w:rsidR="00496471" w:rsidRDefault="00000000">
      <w:r>
        <w:t>الموقع: أبها، السعودية</w:t>
      </w:r>
    </w:p>
    <w:p w14:paraId="09C94912" w14:textId="77777777" w:rsidR="00496471" w:rsidRDefault="00000000">
      <w:r>
        <w:t>رقم الجوال: 0576653027 / 0570637069</w:t>
      </w:r>
    </w:p>
    <w:p w14:paraId="0A04F296" w14:textId="77777777" w:rsidR="00496471" w:rsidRDefault="00000000">
      <w:r>
        <w:t>البريد الإلكتروني: anas77zui@gmail.com</w:t>
      </w:r>
    </w:p>
    <w:p w14:paraId="7ADB1D0F" w14:textId="77777777" w:rsidR="00496471" w:rsidRDefault="00000000">
      <w:pPr>
        <w:pStyle w:val="1"/>
      </w:pPr>
      <w:r>
        <w:t>المؤهل العلمي</w:t>
      </w:r>
    </w:p>
    <w:p w14:paraId="42F6CDF9" w14:textId="77777777" w:rsidR="00496471" w:rsidRDefault="00000000">
      <w:r>
        <w:t>دبلوم إدارة أعمال – جامعة الملك خالد</w:t>
      </w:r>
    </w:p>
    <w:p w14:paraId="11489729" w14:textId="77777777" w:rsidR="00496471" w:rsidRDefault="00000000">
      <w:r>
        <w:t>سنة التخرج: 2025</w:t>
      </w:r>
    </w:p>
    <w:p w14:paraId="28DBC13C" w14:textId="77777777" w:rsidR="00496471" w:rsidRDefault="00000000">
      <w:pPr>
        <w:pStyle w:val="1"/>
      </w:pPr>
      <w:r>
        <w:t>الخبرات العملية</w:t>
      </w:r>
    </w:p>
    <w:p w14:paraId="1190DD43" w14:textId="77777777" w:rsidR="00496471" w:rsidRDefault="00000000">
      <w:r>
        <w:t>تدريب ميداني لمدة 6 أشهر ضمن متطلبات دبلوم إدارة الأعمال</w:t>
      </w:r>
    </w:p>
    <w:p w14:paraId="7D850B3C" w14:textId="77777777" w:rsidR="00496471" w:rsidRDefault="00000000">
      <w:r>
        <w:t>المهام: إعداد التقارير الإدارية، التنسيق بين الأقسام، متابعة الأعمال المكتبية وتنظيم الملفات</w:t>
      </w:r>
    </w:p>
    <w:p w14:paraId="740CE9F7" w14:textId="77777777" w:rsidR="00496471" w:rsidRDefault="00000000">
      <w:pPr>
        <w:pStyle w:val="1"/>
      </w:pPr>
      <w:r>
        <w:t>الدورات التدريبية</w:t>
      </w:r>
    </w:p>
    <w:p w14:paraId="2E789B99" w14:textId="77777777" w:rsidR="00496471" w:rsidRDefault="00000000">
      <w:r>
        <w:t>• إدارة المخزون والمشتريات (سلاسل الإمداد) – معهد ريادة – مايو 2022</w:t>
      </w:r>
    </w:p>
    <w:p w14:paraId="63F60197" w14:textId="77777777" w:rsidR="00496471" w:rsidRDefault="00000000">
      <w:r>
        <w:t>• إدارة الأداء المالي بفعالية (مرحلة النمو) – منصة دروب – أبريل 2025</w:t>
      </w:r>
    </w:p>
    <w:p w14:paraId="6FA7E2DB" w14:textId="77777777" w:rsidR="00496471" w:rsidRDefault="00000000">
      <w:r>
        <w:t>• أساسيات الخطط التسويقية</w:t>
      </w:r>
    </w:p>
    <w:p w14:paraId="16B6E612" w14:textId="77777777" w:rsidR="00496471" w:rsidRDefault="00000000">
      <w:pPr>
        <w:pStyle w:val="1"/>
      </w:pPr>
      <w:commentRangeStart w:id="0"/>
      <w:r>
        <w:t>المهارات</w:t>
      </w:r>
      <w:commentRangeEnd w:id="0"/>
      <w:r w:rsidR="00B00ACB">
        <w:rPr>
          <w:rStyle w:val="aff2"/>
          <w:rFonts w:asciiTheme="minorHAnsi" w:eastAsiaTheme="minorEastAsia" w:hAnsiTheme="minorHAnsi" w:cstheme="minorBidi"/>
          <w:b w:val="0"/>
          <w:bCs w:val="0"/>
          <w:color w:val="auto"/>
        </w:rPr>
        <w:commentReference w:id="0"/>
      </w:r>
    </w:p>
    <w:p w14:paraId="01A4F36B" w14:textId="77777777" w:rsidR="00496471" w:rsidRDefault="00000000">
      <w:r>
        <w:t>• إجادة استخدام برامج Microsoft Office (Word, Excel, PowerPoint)</w:t>
      </w:r>
    </w:p>
    <w:p w14:paraId="301B1029" w14:textId="77777777" w:rsidR="00496471" w:rsidRDefault="00000000">
      <w:r>
        <w:t>• مهارات تواصل فعّالة</w:t>
      </w:r>
    </w:p>
    <w:p w14:paraId="1947C8E5" w14:textId="77777777" w:rsidR="00496471" w:rsidRDefault="00000000">
      <w:r>
        <w:t>• القدرة على العمل تحت الضغط</w:t>
      </w:r>
    </w:p>
    <w:p w14:paraId="71F2A98E" w14:textId="77777777" w:rsidR="00496471" w:rsidRDefault="00000000">
      <w:r>
        <w:t>• تنظيم المهام وإدارة الوقت</w:t>
      </w:r>
    </w:p>
    <w:p w14:paraId="055FA32A" w14:textId="77777777" w:rsidR="00496471" w:rsidRDefault="00000000">
      <w:r>
        <w:t>• الطباعة وإعداد التقارير</w:t>
      </w:r>
    </w:p>
    <w:sectPr w:rsidR="0049647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انس زهراني" w:date="2025-04-22T20:11:00Z" w:initials="از">
    <w:p w14:paraId="79555087" w14:textId="77777777" w:rsidR="00B00ACB" w:rsidRDefault="00B00ACB" w:rsidP="00B00ACB">
      <w:pPr>
        <w:pStyle w:val="aff3"/>
      </w:pPr>
      <w:r>
        <w:rPr>
          <w:rStyle w:val="aff2"/>
        </w:rPr>
        <w:annotationRef/>
      </w:r>
      <w:r>
        <w:rPr>
          <w:rtl/>
        </w:rPr>
        <w:t xml:space="preserve">) – </w:t>
      </w:r>
      <w:r>
        <w:rPr>
          <w:rFonts w:hint="cs"/>
          <w:rtl/>
        </w:rPr>
        <w:t>معهد</w:t>
      </w:r>
      <w:r>
        <w:rPr>
          <w:rtl/>
        </w:rPr>
        <w:t xml:space="preserve"> </w:t>
      </w:r>
      <w:r>
        <w:rPr>
          <w:rFonts w:hint="cs"/>
          <w:rtl/>
        </w:rPr>
        <w:t>ريادة</w:t>
      </w:r>
      <w:r>
        <w:rPr>
          <w:rtl/>
        </w:rPr>
        <w:t xml:space="preserve"> – </w:t>
      </w:r>
      <w:r>
        <w:rPr>
          <w:rFonts w:hint="cs"/>
          <w:rtl/>
        </w:rPr>
        <w:t>مايو</w:t>
      </w:r>
      <w:r>
        <w:rPr>
          <w:rtl/>
        </w:rPr>
        <w:t xml:space="preserve"> 2022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955508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6259517" w16cex:dateUtc="2025-04-22T17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9555087" w16cid:durableId="1625951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8326524">
    <w:abstractNumId w:val="8"/>
  </w:num>
  <w:num w:numId="2" w16cid:durableId="1000111714">
    <w:abstractNumId w:val="6"/>
  </w:num>
  <w:num w:numId="3" w16cid:durableId="1366753652">
    <w:abstractNumId w:val="5"/>
  </w:num>
  <w:num w:numId="4" w16cid:durableId="2140605810">
    <w:abstractNumId w:val="4"/>
  </w:num>
  <w:num w:numId="5" w16cid:durableId="576525422">
    <w:abstractNumId w:val="7"/>
  </w:num>
  <w:num w:numId="6" w16cid:durableId="860975988">
    <w:abstractNumId w:val="3"/>
  </w:num>
  <w:num w:numId="7" w16cid:durableId="775368696">
    <w:abstractNumId w:val="2"/>
  </w:num>
  <w:num w:numId="8" w16cid:durableId="1633251718">
    <w:abstractNumId w:val="1"/>
  </w:num>
  <w:num w:numId="9" w16cid:durableId="168867287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انس زهراني">
    <w15:presenceInfo w15:providerId="Windows Live" w15:userId="a4e21deb85a5570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03502"/>
    <w:rsid w:val="0029639D"/>
    <w:rsid w:val="00326F90"/>
    <w:rsid w:val="00496471"/>
    <w:rsid w:val="00A870E1"/>
    <w:rsid w:val="00AA1D8D"/>
    <w:rsid w:val="00B00ACB"/>
    <w:rsid w:val="00B47730"/>
    <w:rsid w:val="00C112E7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AD36298"/>
  <w14:defaultImageDpi w14:val="300"/>
  <w15:docId w15:val="{0C273C1A-62C6-144E-AC82-D7AAB9407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rsid w:val="00E618BF"/>
  </w:style>
  <w:style w:type="paragraph" w:styleId="a6">
    <w:name w:val="footer"/>
    <w:basedOn w:val="a1"/>
    <w:link w:val="Char0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2"/>
    <w:link w:val="a6"/>
    <w:uiPriority w:val="99"/>
    <w:rsid w:val="00E618BF"/>
  </w:style>
  <w:style w:type="paragraph" w:styleId="a7">
    <w:name w:val="No Spacing"/>
    <w:uiPriority w:val="1"/>
    <w:qFormat/>
    <w:rsid w:val="00FC693F"/>
    <w:pPr>
      <w:spacing w:after="0" w:line="240" w:lineRule="auto"/>
    </w:pPr>
  </w:style>
  <w:style w:type="character" w:customStyle="1" w:styleId="1Char">
    <w:name w:val="العنوان 1 Char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عنوان 3 Char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Title"/>
    <w:basedOn w:val="a1"/>
    <w:next w:val="a1"/>
    <w:link w:val="Char1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العنوان Char"/>
    <w:basedOn w:val="a2"/>
    <w:link w:val="a8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1"/>
    <w:next w:val="a1"/>
    <w:link w:val="Char2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2">
    <w:name w:val="عنوان فرعي Char"/>
    <w:basedOn w:val="a2"/>
    <w:link w:val="a9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b">
    <w:name w:val="Body Text"/>
    <w:basedOn w:val="a1"/>
    <w:link w:val="Char3"/>
    <w:uiPriority w:val="99"/>
    <w:unhideWhenUsed/>
    <w:rsid w:val="00AA1D8D"/>
    <w:pPr>
      <w:spacing w:after="120"/>
    </w:pPr>
  </w:style>
  <w:style w:type="character" w:customStyle="1" w:styleId="Char3">
    <w:name w:val="نص أساسي Char"/>
    <w:basedOn w:val="a2"/>
    <w:link w:val="ab"/>
    <w:uiPriority w:val="99"/>
    <w:rsid w:val="00AA1D8D"/>
  </w:style>
  <w:style w:type="paragraph" w:styleId="22">
    <w:name w:val="Body Text 2"/>
    <w:basedOn w:val="a1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rsid w:val="00AA1D8D"/>
  </w:style>
  <w:style w:type="paragraph" w:styleId="32">
    <w:name w:val="Body Text 3"/>
    <w:basedOn w:val="a1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نص أساسي 3 Char"/>
    <w:basedOn w:val="a2"/>
    <w:link w:val="32"/>
    <w:uiPriority w:val="99"/>
    <w:rsid w:val="00AA1D8D"/>
    <w:rPr>
      <w:sz w:val="16"/>
      <w:szCs w:val="16"/>
    </w:rPr>
  </w:style>
  <w:style w:type="paragraph" w:styleId="ac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d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4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4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e">
    <w:name w:val="macro"/>
    <w:link w:val="Char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4">
    <w:name w:val="نص ماكرو Char"/>
    <w:basedOn w:val="a2"/>
    <w:link w:val="ae"/>
    <w:uiPriority w:val="99"/>
    <w:rsid w:val="0029639D"/>
    <w:rPr>
      <w:rFonts w:ascii="Courier" w:hAnsi="Courier"/>
      <w:sz w:val="20"/>
      <w:szCs w:val="20"/>
    </w:rPr>
  </w:style>
  <w:style w:type="paragraph" w:styleId="af">
    <w:name w:val="Quote"/>
    <w:basedOn w:val="a1"/>
    <w:next w:val="a1"/>
    <w:link w:val="Char5"/>
    <w:uiPriority w:val="29"/>
    <w:qFormat/>
    <w:rsid w:val="00FC693F"/>
    <w:rPr>
      <w:i/>
      <w:iCs/>
      <w:color w:val="000000" w:themeColor="text1"/>
    </w:rPr>
  </w:style>
  <w:style w:type="character" w:customStyle="1" w:styleId="Char5">
    <w:name w:val="اقتباس Char"/>
    <w:basedOn w:val="a2"/>
    <w:link w:val="af"/>
    <w:uiPriority w:val="29"/>
    <w:rsid w:val="00FC693F"/>
    <w:rPr>
      <w:i/>
      <w:iCs/>
      <w:color w:val="000000" w:themeColor="text1"/>
    </w:rPr>
  </w:style>
  <w:style w:type="character" w:customStyle="1" w:styleId="4Char">
    <w:name w:val="عنوان 4 Char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عنوان 5 Char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عنوان 6 Char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عنوان 7 Char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عنوان 8 Char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عنوان 9 Char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1">
    <w:name w:val="Strong"/>
    <w:basedOn w:val="a2"/>
    <w:uiPriority w:val="22"/>
    <w:qFormat/>
    <w:rsid w:val="00FC693F"/>
    <w:rPr>
      <w:b/>
      <w:bCs/>
    </w:rPr>
  </w:style>
  <w:style w:type="character" w:styleId="af2">
    <w:name w:val="Emphasis"/>
    <w:basedOn w:val="a2"/>
    <w:uiPriority w:val="20"/>
    <w:qFormat/>
    <w:rsid w:val="00FC693F"/>
    <w:rPr>
      <w:i/>
      <w:iCs/>
    </w:rPr>
  </w:style>
  <w:style w:type="paragraph" w:styleId="af3">
    <w:name w:val="Intense Quote"/>
    <w:basedOn w:val="a1"/>
    <w:next w:val="a1"/>
    <w:link w:val="Char6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6">
    <w:name w:val="اقتباس مكثف Char"/>
    <w:basedOn w:val="a2"/>
    <w:link w:val="af3"/>
    <w:uiPriority w:val="30"/>
    <w:rsid w:val="00FC693F"/>
    <w:rPr>
      <w:b/>
      <w:bCs/>
      <w:i/>
      <w:iCs/>
      <w:color w:val="4F81BD" w:themeColor="accent1"/>
    </w:rPr>
  </w:style>
  <w:style w:type="character" w:styleId="af4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5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6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7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9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a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b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c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d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e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1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2">
    <w:name w:val="annotation reference"/>
    <w:basedOn w:val="a2"/>
    <w:uiPriority w:val="99"/>
    <w:semiHidden/>
    <w:unhideWhenUsed/>
    <w:rsid w:val="00B00ACB"/>
    <w:rPr>
      <w:sz w:val="16"/>
      <w:szCs w:val="16"/>
    </w:rPr>
  </w:style>
  <w:style w:type="paragraph" w:styleId="aff3">
    <w:name w:val="annotation text"/>
    <w:basedOn w:val="a1"/>
    <w:link w:val="Char7"/>
    <w:uiPriority w:val="99"/>
    <w:unhideWhenUsed/>
    <w:rsid w:val="00B00ACB"/>
    <w:pPr>
      <w:spacing w:line="240" w:lineRule="auto"/>
    </w:pPr>
    <w:rPr>
      <w:sz w:val="20"/>
      <w:szCs w:val="20"/>
    </w:rPr>
  </w:style>
  <w:style w:type="character" w:customStyle="1" w:styleId="Char7">
    <w:name w:val="نص تعليق Char"/>
    <w:basedOn w:val="a2"/>
    <w:link w:val="aff3"/>
    <w:uiPriority w:val="99"/>
    <w:rsid w:val="00B00ACB"/>
    <w:rPr>
      <w:sz w:val="20"/>
      <w:szCs w:val="20"/>
    </w:rPr>
  </w:style>
  <w:style w:type="paragraph" w:styleId="aff4">
    <w:name w:val="annotation subject"/>
    <w:basedOn w:val="aff3"/>
    <w:next w:val="aff3"/>
    <w:link w:val="Char8"/>
    <w:uiPriority w:val="99"/>
    <w:semiHidden/>
    <w:unhideWhenUsed/>
    <w:rsid w:val="00B00ACB"/>
    <w:rPr>
      <w:b/>
      <w:bCs/>
    </w:rPr>
  </w:style>
  <w:style w:type="character" w:customStyle="1" w:styleId="Char8">
    <w:name w:val="موضوع تعليق Char"/>
    <w:basedOn w:val="Char7"/>
    <w:link w:val="aff4"/>
    <w:uiPriority w:val="99"/>
    <w:semiHidden/>
    <w:rsid w:val="00B00A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 /><Relationship Id="rId3" Type="http://schemas.openxmlformats.org/officeDocument/2006/relationships/styles" Target="styles.xml" /><Relationship Id="rId7" Type="http://schemas.microsoft.com/office/2011/relationships/commentsExtended" Target="commentsExtended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comments" Target="comments.xml" /><Relationship Id="rId11" Type="http://schemas.microsoft.com/office/2011/relationships/people" Target="people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microsoft.com/office/2018/08/relationships/commentsExtensible" Target="commentsExtensi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انس زهراني</cp:lastModifiedBy>
  <cp:revision>4</cp:revision>
  <dcterms:created xsi:type="dcterms:W3CDTF">2013-12-23T23:15:00Z</dcterms:created>
  <dcterms:modified xsi:type="dcterms:W3CDTF">2025-04-22T17:13:00Z</dcterms:modified>
  <cp:category/>
</cp:coreProperties>
</file>