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jpeg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18F9E" w14:textId="77777777" w:rsidR="006331DF" w:rsidRDefault="00623AAA">
      <w:pPr>
        <w:pStyle w:val="Heading1"/>
      </w:pPr>
      <w:r>
        <w:t>Ahmed Saleh Balkhoyor</w:t>
      </w:r>
    </w:p>
    <w:p w14:paraId="7A0F7E35" w14:textId="77777777" w:rsidR="006331DF" w:rsidRDefault="00623AAA">
      <w:r>
        <w:t>Saudi Arabia, Jeddah</w:t>
      </w:r>
      <w:r>
        <w:br/>
        <w:t>Email: ahmed.balkhoyor2@gmail.com</w:t>
      </w:r>
      <w:r>
        <w:br/>
        <w:t>Phone: +966 568899996</w:t>
      </w:r>
      <w:r>
        <w:br/>
      </w:r>
    </w:p>
    <w:p w14:paraId="3F69B7FB" w14:textId="77777777" w:rsidR="006331DF" w:rsidRDefault="00623AAA">
      <w:pPr>
        <w:pStyle w:val="Heading2"/>
      </w:pPr>
      <w:r>
        <w:t>Objective:</w:t>
      </w:r>
    </w:p>
    <w:p w14:paraId="55C3F445" w14:textId="77777777" w:rsidR="006331DF" w:rsidRDefault="00623AAA">
      <w:r>
        <w:t xml:space="preserve">To elevate the organization's level to meet the state's aspirations through Vision 2030, activate government roles, foster team spirit, and </w:t>
      </w:r>
      <w:r>
        <w:t>generate a new era that achieves organizational goals and provides mutual benefits.</w:t>
      </w:r>
    </w:p>
    <w:p w14:paraId="597EDDF8" w14:textId="77777777" w:rsidR="006331DF" w:rsidRDefault="00623AAA">
      <w:pPr>
        <w:pStyle w:val="Heading2"/>
      </w:pPr>
      <w:r>
        <w:t>Education:</w:t>
      </w:r>
    </w:p>
    <w:p w14:paraId="73166A4D" w14:textId="77777777" w:rsidR="006331DF" w:rsidRDefault="00623AAA">
      <w:r>
        <w:t>Bachelor of Business Management, King Abdulaziz University, 2019</w:t>
      </w:r>
    </w:p>
    <w:p w14:paraId="3DF90BCD" w14:textId="77777777" w:rsidR="006331DF" w:rsidRDefault="00623AAA">
      <w:pPr>
        <w:pStyle w:val="Heading2"/>
      </w:pPr>
      <w:r>
        <w:t>Professional Experience:</w:t>
      </w:r>
    </w:p>
    <w:p w14:paraId="16468CAB" w14:textId="77777777" w:rsidR="006331DF" w:rsidRDefault="00623AAA">
      <w:r>
        <w:rPr>
          <w:b/>
        </w:rPr>
        <w:t>Alissa Universal Motors (September 2022 - Present)</w:t>
      </w:r>
      <w:r>
        <w:rPr>
          <w:b/>
        </w:rPr>
        <w:br/>
      </w:r>
      <w:r>
        <w:rPr>
          <w:i/>
        </w:rPr>
        <w:t>Position: Treasurer</w:t>
      </w:r>
      <w:r>
        <w:rPr>
          <w:i/>
        </w:rPr>
        <w:br/>
      </w:r>
      <w:r>
        <w:t>- Manage cash, credit, or check transactions with customers.</w:t>
      </w:r>
      <w:r>
        <w:br/>
        <w:t>- Ensure all invoices are recorded and daily reporting.</w:t>
      </w:r>
      <w:r>
        <w:br/>
      </w:r>
    </w:p>
    <w:p w14:paraId="2B8F43C1" w14:textId="77777777" w:rsidR="006331DF" w:rsidRDefault="00623AAA">
      <w:r>
        <w:rPr>
          <w:b/>
        </w:rPr>
        <w:t>Gulf Shining Marketing &amp; Business Solutions Ltd. (October 2020 - December 2020)</w:t>
      </w:r>
      <w:r>
        <w:rPr>
          <w:b/>
        </w:rPr>
        <w:br/>
      </w:r>
      <w:r>
        <w:rPr>
          <w:i/>
        </w:rPr>
        <w:t>Position: Customer Service</w:t>
      </w:r>
      <w:r>
        <w:rPr>
          <w:i/>
        </w:rPr>
        <w:br/>
      </w:r>
      <w:r>
        <w:t>- Handle customer calls, document issues in the system, ensure resolution through technical support.</w:t>
      </w:r>
      <w:r>
        <w:br/>
      </w:r>
    </w:p>
    <w:p w14:paraId="32270F77" w14:textId="77777777" w:rsidR="006331DF" w:rsidRDefault="00623AAA">
      <w:r>
        <w:rPr>
          <w:b/>
        </w:rPr>
        <w:t>Modern Electronic Company Limited - Sony (June 2012 - April 2019)</w:t>
      </w:r>
      <w:r>
        <w:rPr>
          <w:b/>
        </w:rPr>
        <w:br/>
      </w:r>
      <w:r>
        <w:rPr>
          <w:i/>
        </w:rPr>
        <w:t>Position: Secretary</w:t>
      </w:r>
      <w:r>
        <w:rPr>
          <w:i/>
        </w:rPr>
        <w:br/>
      </w:r>
      <w:r>
        <w:t>- Prepare financial documents and invoices.</w:t>
      </w:r>
      <w:r>
        <w:br/>
        <w:t>- Conduct periodic inventory checks on exhibitions and warehouses.</w:t>
      </w:r>
      <w:r>
        <w:br/>
      </w:r>
    </w:p>
    <w:p w14:paraId="1F892598" w14:textId="77777777" w:rsidR="006331DF" w:rsidRDefault="00623AAA">
      <w:r>
        <w:rPr>
          <w:b/>
        </w:rPr>
        <w:t>ALJOMAIH AUTOMOTIVE COMPANY (June 2007 - May 2012)</w:t>
      </w:r>
      <w:r>
        <w:rPr>
          <w:b/>
        </w:rPr>
        <w:br/>
      </w:r>
      <w:r>
        <w:rPr>
          <w:i/>
        </w:rPr>
        <w:t>Position: Treasurer</w:t>
      </w:r>
      <w:r>
        <w:rPr>
          <w:i/>
        </w:rPr>
        <w:br/>
      </w:r>
      <w:r>
        <w:t>- Handle cash, credit, and check transactions.</w:t>
      </w:r>
      <w:r>
        <w:br/>
        <w:t>- Ensure accurate billing and daily reporting.</w:t>
      </w:r>
      <w:r>
        <w:br/>
      </w:r>
    </w:p>
    <w:p w14:paraId="6B73F821" w14:textId="77777777" w:rsidR="006331DF" w:rsidRDefault="00623AAA">
      <w:r>
        <w:rPr>
          <w:b/>
        </w:rPr>
        <w:t>Al Zahid Trading &amp; Development Company Limited (June 2004 - February 2005)</w:t>
      </w:r>
      <w:r>
        <w:rPr>
          <w:b/>
        </w:rPr>
        <w:br/>
      </w:r>
      <w:r>
        <w:rPr>
          <w:i/>
        </w:rPr>
        <w:t>Position: Sales</w:t>
      </w:r>
      <w:r>
        <w:rPr>
          <w:i/>
        </w:rPr>
        <w:br/>
      </w:r>
      <w:r>
        <w:t>- Provide product information, make sales suggestions.</w:t>
      </w:r>
      <w:r>
        <w:br/>
      </w:r>
    </w:p>
    <w:p w14:paraId="5B0307DE" w14:textId="77777777" w:rsidR="006331DF" w:rsidRDefault="00623AAA">
      <w:pPr>
        <w:pStyle w:val="Heading2"/>
      </w:pPr>
      <w:r>
        <w:t>Certifications:</w:t>
      </w:r>
    </w:p>
    <w:p w14:paraId="1E51AF7C" w14:textId="77777777" w:rsidR="006331DF" w:rsidRDefault="00623AAA">
      <w:r>
        <w:t>Associate Member of SOCPA (Saudi Organization for Certified Public Accountants)</w:t>
      </w:r>
      <w:r>
        <w:br/>
        <w:t>Membership No: 161792</w:t>
      </w:r>
      <w:r>
        <w:br/>
        <w:t>Valid from April 17, 2022, to December 19, 2025</w:t>
      </w:r>
    </w:p>
    <w:p w14:paraId="3EC5E7BC" w14:textId="77777777" w:rsidR="006331DF" w:rsidRDefault="00623AAA">
      <w:pPr>
        <w:pStyle w:val="Heading2"/>
      </w:pPr>
      <w:r>
        <w:t>Skills:</w:t>
      </w:r>
    </w:p>
    <w:p w14:paraId="49580045" w14:textId="77777777" w:rsidR="006331DF" w:rsidRDefault="00623AAA">
      <w:r>
        <w:t>- Effective communication in Arabic and English</w:t>
      </w:r>
      <w:r>
        <w:br/>
        <w:t>- Proficient in computer use</w:t>
      </w:r>
      <w:r>
        <w:br/>
        <w:t>- Strong sense of responsibility and merit</w:t>
      </w:r>
      <w:r>
        <w:br/>
      </w:r>
    </w:p>
    <w:p w14:paraId="500F4343" w14:textId="77777777" w:rsidR="006331DF" w:rsidRDefault="00623AAA">
      <w:pPr>
        <w:pStyle w:val="Heading2"/>
      </w:pPr>
      <w:r>
        <w:t>Languages:</w:t>
      </w:r>
    </w:p>
    <w:p w14:paraId="74944644" w14:textId="77777777" w:rsidR="006331DF" w:rsidRDefault="00623AAA">
      <w:r>
        <w:t>- Arabic (Native)</w:t>
      </w:r>
      <w:r>
        <w:br/>
        <w:t>- English (Fluent)</w:t>
      </w:r>
      <w:r>
        <w:br/>
      </w:r>
    </w:p>
    <w:sectPr w:rsidR="006331D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78262714">
    <w:abstractNumId w:val="8"/>
  </w:num>
  <w:num w:numId="2" w16cid:durableId="609704970">
    <w:abstractNumId w:val="6"/>
  </w:num>
  <w:num w:numId="3" w16cid:durableId="2100592354">
    <w:abstractNumId w:val="5"/>
  </w:num>
  <w:num w:numId="4" w16cid:durableId="1773040931">
    <w:abstractNumId w:val="4"/>
  </w:num>
  <w:num w:numId="5" w16cid:durableId="1217159634">
    <w:abstractNumId w:val="7"/>
  </w:num>
  <w:num w:numId="6" w16cid:durableId="960233991">
    <w:abstractNumId w:val="3"/>
  </w:num>
  <w:num w:numId="7" w16cid:durableId="873688539">
    <w:abstractNumId w:val="2"/>
  </w:num>
  <w:num w:numId="8" w16cid:durableId="285821327">
    <w:abstractNumId w:val="1"/>
  </w:num>
  <w:num w:numId="9" w16cid:durableId="580331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0"/>
  <w:revisionView w:inkAnnotations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95B96"/>
    <w:rsid w:val="00623AAA"/>
    <w:rsid w:val="006331DF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B59EA2"/>
  <w14:defaultImageDpi w14:val="300"/>
  <w15:docId w15:val="{9369C241-96DD-DE42-BD81-5849ECF2C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Moutaz Abusabeein</cp:lastModifiedBy>
  <cp:revision>2</cp:revision>
  <dcterms:created xsi:type="dcterms:W3CDTF">2025-04-03T20:07:00Z</dcterms:created>
  <dcterms:modified xsi:type="dcterms:W3CDTF">2025-04-03T20:07:00Z</dcterms:modified>
  <cp:category/>
</cp:coreProperties>
</file>